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F7" w:rsidRDefault="00C92521" w:rsidP="00BA5CC6">
      <w:sdt>
        <w:sdtPr>
          <w:id w:val="-987705192"/>
          <w:placeholder>
            <w:docPart w:val="D5F2ADA1A278494DB594B87016657AE8"/>
          </w:placeholder>
          <w:date w:fullDate="2019-03-29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BA5CC6">
            <w:t>3/29/2019</w:t>
          </w:r>
        </w:sdtContent>
      </w:sdt>
    </w:p>
    <w:p w:rsidR="004837F7" w:rsidRDefault="00C92521" w:rsidP="00175A67">
      <w:pPr>
        <w:pStyle w:val="SenderAddress"/>
      </w:pPr>
      <w:sdt>
        <w:sdtPr>
          <w:id w:val="212564916"/>
          <w:placeholder>
            <w:docPart w:val="F26F6D54AF674D6D86EBA2D870F48BF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175A67">
            <w:t>Samuel Bravmann</w:t>
          </w:r>
        </w:sdtContent>
      </w:sdt>
    </w:p>
    <w:sdt>
      <w:sdtPr>
        <w:id w:val="18534652"/>
        <w:placeholder>
          <w:docPart w:val="536E47CF9FCA4EA8856C271E388470C3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4837F7" w:rsidRDefault="00175A67" w:rsidP="00175A67">
          <w:pPr>
            <w:pStyle w:val="SenderAddress"/>
          </w:pPr>
          <w:r>
            <w:t>The Auditory Oral School of New York</w:t>
          </w:r>
        </w:p>
      </w:sdtContent>
    </w:sdt>
    <w:p w:rsidR="004837F7" w:rsidRDefault="00175A67" w:rsidP="00175A67">
      <w:pPr>
        <w:pStyle w:val="SenderAddress"/>
      </w:pPr>
      <w:r>
        <w:t xml:space="preserve">3321 </w:t>
      </w:r>
      <w:proofErr w:type="spellStart"/>
      <w:r>
        <w:t>Aveneu</w:t>
      </w:r>
      <w:proofErr w:type="spellEnd"/>
      <w:r>
        <w:t xml:space="preserve"> M</w:t>
      </w:r>
    </w:p>
    <w:p w:rsidR="00175A67" w:rsidRDefault="00175A67" w:rsidP="00175A67">
      <w:pPr>
        <w:pStyle w:val="SenderAddress"/>
      </w:pPr>
      <w:r>
        <w:t>Brooklyn, NY 11210</w:t>
      </w:r>
    </w:p>
    <w:p w:rsidR="004837F7" w:rsidRDefault="00175A67" w:rsidP="00175A67">
      <w:pPr>
        <w:pStyle w:val="RecipientAddress"/>
      </w:pPr>
      <w:r>
        <w:t>FCC</w:t>
      </w:r>
    </w:p>
    <w:p w:rsidR="004837F7" w:rsidRDefault="004837F7" w:rsidP="00175A67">
      <w:pPr>
        <w:pStyle w:val="RecipientAddress"/>
      </w:pPr>
    </w:p>
    <w:p w:rsidR="004837F7" w:rsidRDefault="00175A67" w:rsidP="00175A67">
      <w:pPr>
        <w:pStyle w:val="Salutation"/>
      </w:pPr>
      <w:r>
        <w:t>To whom it may concern,</w:t>
      </w:r>
    </w:p>
    <w:p w:rsidR="00BA5CC6" w:rsidRDefault="00175A67" w:rsidP="00175A67">
      <w:r>
        <w:t xml:space="preserve">I am writing to request that the application for </w:t>
      </w:r>
      <w:proofErr w:type="spellStart"/>
      <w:r>
        <w:t>Erate</w:t>
      </w:r>
      <w:proofErr w:type="spellEnd"/>
      <w:r>
        <w:t xml:space="preserve"> for our school be accepted </w:t>
      </w:r>
      <w:r w:rsidR="00BA5CC6">
        <w:t>although it was out of window by a day.</w:t>
      </w:r>
    </w:p>
    <w:p w:rsidR="00BA5CC6" w:rsidRDefault="00BA5CC6" w:rsidP="00175A67">
      <w:r>
        <w:t>Efforts were made to enter it on time, but we were dealing with a very close friend whose 39 year old partner tragically suffered a fatal heart attack in their office, and we weren’t able to get back on Wednesday in time for the window closing.</w:t>
      </w:r>
    </w:p>
    <w:p w:rsidR="00BA5CC6" w:rsidRDefault="00BA5CC6" w:rsidP="00175A67">
      <w:r>
        <w:t>While I realize that there was ample time in the weeks prior, I am asking for your consideration.</w:t>
      </w:r>
    </w:p>
    <w:p w:rsidR="00BA5CC6" w:rsidRDefault="00BA5CC6" w:rsidP="00175A67">
      <w:r>
        <w:t>On behalf of the children in school, we thank you in advance.</w:t>
      </w:r>
    </w:p>
    <w:p w:rsidR="00BA5CC6" w:rsidRDefault="00BA5CC6">
      <w:pPr>
        <w:pStyle w:val="Closing"/>
      </w:pPr>
      <w:r>
        <w:t>BEN 16039308</w:t>
      </w:r>
    </w:p>
    <w:p w:rsidR="00BA5CC6" w:rsidRDefault="00BA5CC6">
      <w:pPr>
        <w:pStyle w:val="Closing"/>
      </w:pPr>
      <w:r>
        <w:t>The Auditory Oral School of New York</w:t>
      </w:r>
    </w:p>
    <w:p w:rsidR="00BA5CC6" w:rsidRDefault="00BA5CC6" w:rsidP="00BA5CC6">
      <w:pPr>
        <w:pStyle w:val="Closing"/>
      </w:pPr>
      <w:r>
        <w:t xml:space="preserve">Form 471 application </w:t>
      </w:r>
      <w:proofErr w:type="gramStart"/>
      <w:r>
        <w:t>number</w:t>
      </w:r>
      <w:proofErr w:type="gramEnd"/>
      <w:r>
        <w:t xml:space="preserve"> 191036241</w:t>
      </w:r>
    </w:p>
    <w:p w:rsidR="00BA5CC6" w:rsidRDefault="00BA5CC6" w:rsidP="00BA5CC6">
      <w:pPr>
        <w:pStyle w:val="Closing"/>
      </w:pPr>
    </w:p>
    <w:p w:rsidR="004837F7" w:rsidRDefault="00C92521" w:rsidP="00BA5CC6">
      <w:pPr>
        <w:pStyle w:val="Closing"/>
      </w:pPr>
      <w:sdt>
        <w:sdtPr>
          <w:id w:val="260286289"/>
          <w:placeholder>
            <w:docPart w:val="F26F6D54AF674D6D86EBA2D870F48BF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175A67">
            <w:t>Samuel Bravmann</w:t>
          </w:r>
        </w:sdtContent>
      </w:sdt>
    </w:p>
    <w:sdt>
      <w:sdtPr>
        <w:id w:val="18534714"/>
        <w:placeholder>
          <w:docPart w:val="536E47CF9FCA4EA8856C271E388470C3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4837F7" w:rsidRDefault="00175A67">
          <w:pPr>
            <w:pStyle w:val="Signature"/>
          </w:pPr>
          <w:r>
            <w:t>The Auditory Oral School of New York</w:t>
          </w:r>
        </w:p>
      </w:sdtContent>
    </w:sdt>
    <w:p w:rsidR="004837F7" w:rsidRDefault="004837F7">
      <w:pPr>
        <w:spacing w:after="200" w:line="276" w:lineRule="auto"/>
      </w:pPr>
    </w:p>
    <w:sectPr w:rsidR="004837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2240" w:h="15840" w:code="1"/>
      <w:pgMar w:top="2880" w:right="2160" w:bottom="1440" w:left="180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521" w:rsidRDefault="00C92521">
      <w:pPr>
        <w:spacing w:after="0" w:line="240" w:lineRule="auto"/>
      </w:pPr>
      <w:r>
        <w:separator/>
      </w:r>
    </w:p>
  </w:endnote>
  <w:endnote w:type="continuationSeparator" w:id="0">
    <w:p w:rsidR="00C92521" w:rsidRDefault="00C9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7F7" w:rsidRDefault="002B5495">
    <w:pPr>
      <w:pStyle w:val="Footer"/>
    </w:pP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editId="0C150C04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37F7" w:rsidRDefault="004837F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2" style="position:absolute;margin-left:0;margin-top:0;width:55.1pt;height:11in;z-index:-251637760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" fillcolor="#675e47 [3215]" stroked="f" strokeweight="2pt">
              <v:path arrowok="t"/>
              <v:textbox>
                <w:txbxContent>
                  <w:p w:rsidR="004837F7" w:rsidRDefault="004837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editId="1E7A9A2C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37F7" w:rsidRDefault="004837F7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3" style="position:absolute;margin-left:0;margin-top:0;width:55.1pt;height:71.3pt;z-index:-251636736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" fillcolor="#a9a57c [3204]" stroked="f" strokeweight="2pt">
              <v:path arrowok="t"/>
              <v:textbox>
                <w:txbxContent>
                  <w:p w:rsidR="004837F7" w:rsidRDefault="004837F7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editId="60793D9C">
              <wp:simplePos x="0" y="0"/>
              <mc:AlternateContent>
                <mc:Choice Requires="wp14">
                  <wp:positionH relativeFrom="page">
                    <wp14:pctPosHOffset>2500</wp14:pctPosHOffset>
                  </wp:positionH>
                </mc:Choice>
                <mc:Fallback>
                  <wp:positionH relativeFrom="page">
                    <wp:posOffset>194310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8398510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7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:rsidR="004837F7" w:rsidRDefault="002B5495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4"/>
                              <w:szCs w:val="20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Double Bracket 7" o:spid="_x0000_s1034" type="#_x0000_t185" style="position:absolute;margin-left:0;margin-top:0;width:36pt;height:28.8pt;z-index:251680768;visibility:visible;mso-wrap-style:square;mso-width-percent:0;mso-height-percent:0;mso-left-percent:25;mso-top-percent:835;mso-wrap-distance-left:9pt;mso-wrap-distance-top:0;mso-wrap-distance-right:9pt;mso-wrap-distance-bottom:0;mso-position-horizontal-relative:page;mso-position-vertical-relative:page;mso-width-percent:0;mso-height-percent:0;mso-left-percent:25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" filled="t" fillcolor="#a9a57c [3204]" strokecolor="white [3212]" strokeweight="1pt">
              <v:path arrowok="t"/>
              <v:textbox inset="0,,0">
                <w:txbxContent>
                  <w:p w:rsidR="004837F7" w:rsidRDefault="002B5495">
                    <w:pPr>
                      <w:jc w:val="center"/>
                      <w:rPr>
                        <w:color w:val="FFFFFF" w:themeColor="background1"/>
                        <w:sz w:val="24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4"/>
                        <w:szCs w:val="20"/>
                      </w:rPr>
                      <w:t>2</w: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7F7" w:rsidRDefault="002B5495">
    <w:pPr>
      <w:pStyle w:val="Footer"/>
    </w:pP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editId="263D694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10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37F7" w:rsidRDefault="004837F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5" style="position:absolute;margin-left:0;margin-top:0;width:55.1pt;height:11in;z-index:-251646976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" fillcolor="#675e47 [3215]" stroked="f" strokeweight="2pt">
              <v:path arrowok="t"/>
              <v:textbox>
                <w:txbxContent>
                  <w:p w:rsidR="004837F7" w:rsidRDefault="004837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editId="1CFCC04E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37F7" w:rsidRDefault="004837F7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6" style="position:absolute;margin-left:0;margin-top:0;width:55.1pt;height:71.3pt;z-index:-251645952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" fillcolor="#a9a57c [3204]" stroked="f" strokeweight="2pt">
              <v:path arrowok="t"/>
              <v:textbox>
                <w:txbxContent>
                  <w:p w:rsidR="004837F7" w:rsidRDefault="004837F7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editId="276A3F50">
              <wp:simplePos x="0" y="0"/>
              <mc:AlternateContent>
                <mc:Choice Requires="wp14">
                  <wp:positionH relativeFrom="page">
                    <wp14:pctPosHOffset>91700</wp14:pctPosHOffset>
                  </wp:positionH>
                </mc:Choice>
                <mc:Fallback>
                  <wp:positionH relativeFrom="page">
                    <wp:posOffset>7127240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83500</wp14:pctPosVOffset>
                  </wp:positionV>
                </mc:Choice>
                <mc:Fallback>
                  <wp:positionV relativeFrom="page">
                    <wp:posOffset>8398510</wp:posOffset>
                  </wp:positionV>
                </mc:Fallback>
              </mc:AlternateContent>
              <wp:extent cx="457200" cy="365760"/>
              <wp:effectExtent l="0" t="0" r="0" b="0"/>
              <wp:wrapNone/>
              <wp:docPr id="12" name="Double Bracke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chemeClr val="accent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txbx>
                      <w:txbxContent>
                        <w:p w:rsidR="004837F7" w:rsidRDefault="002B5495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instrText xml:space="preserve"> PAGE    \* MERGEFORMAT </w:instrTex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4"/>
                              <w:szCs w:val="20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37" type="#_x0000_t185" style="position:absolute;margin-left:0;margin-top:0;width:36pt;height:28.8pt;z-index:251671552;visibility:visible;mso-wrap-style:square;mso-width-percent:0;mso-height-percent:0;mso-left-percent:917;mso-top-percent:835;mso-wrap-distance-left:9pt;mso-wrap-distance-top:0;mso-wrap-distance-right:9pt;mso-wrap-distance-bottom:0;mso-position-horizontal-relative:page;mso-position-vertical-relative:page;mso-width-percent:0;mso-height-percent:0;mso-left-percent:917;mso-top-percent:835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" filled="t" fillcolor="#a9a57c [3204]" strokecolor="white [3212]" strokeweight="1pt">
              <v:path arrowok="t"/>
              <v:textbox inset="0,,0">
                <w:txbxContent>
                  <w:p w:rsidR="004837F7" w:rsidRDefault="002B5495">
                    <w:pPr>
                      <w:jc w:val="center"/>
                      <w:rPr>
                        <w:color w:val="FFFFFF" w:themeColor="background1"/>
                        <w:sz w:val="24"/>
                        <w:szCs w:val="20"/>
                      </w:rPr>
                    </w:pP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instrText xml:space="preserve"> PAGE    \* MERGEFORMAT </w:instrTex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4"/>
                        <w:szCs w:val="20"/>
                      </w:rPr>
                      <w:t>3</w:t>
                    </w:r>
                    <w:r>
                      <w:rPr>
                        <w:color w:val="FFFFFF" w:themeColor="background1"/>
                        <w:sz w:val="24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521" w:rsidRDefault="00C92521">
      <w:pPr>
        <w:spacing w:after="0" w:line="240" w:lineRule="auto"/>
      </w:pPr>
      <w:r>
        <w:separator/>
      </w:r>
    </w:p>
  </w:footnote>
  <w:footnote w:type="continuationSeparator" w:id="0">
    <w:p w:rsidR="00C92521" w:rsidRDefault="00C9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7F7" w:rsidRDefault="002B5495">
    <w:pPr>
      <w:pStyle w:val="Header"/>
    </w:pPr>
    <w:r>
      <w:rPr>
        <w:noProof/>
        <w:color w:val="000000"/>
        <w:lang w:bidi="he-IL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editId="6C92A0E6">
              <wp:simplePos x="0" y="0"/>
              <mc:AlternateContent>
                <mc:Choice Requires="wp14">
                  <wp:positionH relativeFrom="page">
                    <wp14:pctPosHOffset>9000</wp14:pctPosHOffset>
                  </wp:positionH>
                </mc:Choice>
                <mc:Fallback>
                  <wp:positionH relativeFrom="page">
                    <wp:posOffset>699135</wp:posOffset>
                  </wp:positionH>
                </mc:Fallback>
              </mc:AlternateContent>
              <wp:positionV relativeFrom="page">
                <wp:align>center</wp:align>
              </wp:positionV>
              <wp:extent cx="7072630" cy="10058400"/>
              <wp:effectExtent l="0" t="0" r="0" b="0"/>
              <wp:wrapNone/>
              <wp:docPr id="1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5" o:spid="_x0000_s1026" style="position:absolute;margin-left:0;margin-top:0;width:556.9pt;height:11in;z-index:-251639808;visibility:visible;mso-wrap-style:square;mso-width-percent:910;mso-height-percent:1000;mso-left-percent:90;mso-wrap-distance-left:9pt;mso-wrap-distance-top:0;mso-wrap-distance-right:9pt;mso-wrap-distance-bottom:0;mso-position-horizontal-relative:page;mso-position-vertical:center;mso-position-vertical-relative:page;mso-width-percent:910;mso-height-percent:1000;mso-left-percent:9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editId="5033906A">
              <wp:simplePos x="0" y="0"/>
              <mc:AlternateContent>
                <mc:Choice Requires="wp14">
                  <wp:positionH relativeFrom="page">
                    <wp14:pctPosHOffset>3500</wp14:pctPosHOffset>
                  </wp:positionH>
                </mc:Choice>
                <mc:Fallback>
                  <wp:positionH relativeFrom="page">
                    <wp:posOffset>271780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2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tag w:val=""/>
                            <w:id w:val="2030756170"/>
                            <w:placeholder>
                              <w:docPart w:val="70D4BAD1D91C43E5A07070BD2310C426"/>
                            </w:placeholder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4837F7" w:rsidRDefault="00175A67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The Auditory Oral School of New York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0;margin-top:0;width:32.25pt;height:356.4pt;z-index:251675648;visibility:visible;mso-wrap-style:square;mso-width-percent:50;mso-height-percent:450;mso-left-percent:35;mso-wrap-distance-left:9pt;mso-wrap-distance-top:0;mso-wrap-distance-right:9pt;mso-wrap-distance-bottom:0;mso-position-horizontal-relative:page;mso-position-vertical:center;mso-position-vertical-relative:page;mso-width-percent:50;mso-height-percent:450;mso-left-percent:35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Company"/>
                      <w:tag w:val=""/>
                      <w:id w:val="2030756170"/>
                      <w:placeholder>
                        <w:docPart w:val="70D4BAD1D91C43E5A07070BD2310C426"/>
                      </w:placeholder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4837F7" w:rsidRDefault="00175A67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The Auditory Oral School of New York</w:t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editId="65380BE5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37F7" w:rsidRDefault="004837F7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Rectangle 5" o:spid="_x0000_s1027" style="position:absolute;margin-left:0;margin-top:0;width:55.1pt;height:71.3pt;z-index:-251641856;visibility:visible;mso-wrap-style:square;mso-width-percent:90;mso-height-percent:90;mso-left-percent:0;mso-top-percent:810;mso-wrap-distance-left:9pt;mso-wrap-distance-top:0;mso-wrap-distance-right:9pt;mso-wrap-distance-bottom:0;mso-position-horizontal-relative:page;mso-position-vertical-relative:page;mso-width-percent:90;mso-height-percent:90;mso-left-percent: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" fillcolor="#a9a57c [3204]" stroked="f" strokeweight="2pt">
              <v:path arrowok="t"/>
              <v:textbox>
                <w:txbxContent>
                  <w:p w:rsidR="004837F7" w:rsidRDefault="004837F7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editId="322D44C8">
              <wp:simplePos x="0" y="0"/>
              <mc:AlternateContent>
                <mc:Choice Requires="wp14">
                  <wp:positionH relativeFrom="page">
                    <wp14:pctPosHOffset>0</wp14:pctPosHOffset>
                  </wp:positionH>
                </mc:Choice>
                <mc:Fallback>
                  <wp:positionH relativeFrom="page">
                    <wp:posOffset>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1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37F7" w:rsidRDefault="004837F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4" o:spid="_x0000_s1028" style="position:absolute;margin-left:0;margin-top:0;width:55.1pt;height:11in;z-index:-251642880;visibility:visible;mso-wrap-style:square;mso-width-percent:90;mso-height-percent:1000;mso-left-percent:0;mso-wrap-distance-left:9pt;mso-wrap-distance-top:0;mso-wrap-distance-right:9pt;mso-wrap-distance-bottom:0;mso-position-horizontal-relative:page;mso-position-vertical:center;mso-position-vertical-relative:page;mso-width-percent:90;mso-height-percent:1000;mso-lef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" fillcolor="#675e47 [3215]" stroked="f" strokeweight="2pt">
              <v:path arrowok="t"/>
              <v:textbox>
                <w:txbxContent>
                  <w:p w:rsidR="004837F7" w:rsidRDefault="004837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7F7" w:rsidRDefault="002B5495">
    <w:pPr>
      <w:pStyle w:val="Header"/>
    </w:pPr>
    <w:r>
      <w:rPr>
        <w:noProof/>
        <w:color w:val="000000"/>
        <w:lang w:bidi="he-IL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editId="0DB4786A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5" o:spid="_x0000_s1026" style="position:absolute;margin-left:0;margin-top:0;width:556.9pt;height:11in;z-index:-251649024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editId="5F7C201F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2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tag w:val=""/>
                            <w:id w:val="2099284012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4837F7" w:rsidRDefault="00175A67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The Auditory Oral School of New York</w:t>
                              </w:r>
                            </w:p>
                          </w:sdtContent>
                        </w:sdt>
                        <w:p w:rsidR="004837F7" w:rsidRDefault="004837F7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32.25pt;height:356.4pt;z-index:251666432;visibility:visible;mso-wrap-style:square;mso-width-percent:50;mso-height-percent:450;mso-left-percent:910;mso-wrap-distance-left:9pt;mso-wrap-distance-top:0;mso-wrap-distance-right:9pt;mso-wrap-distance-bottom:0;mso-position-horizontal-relative:page;mso-position-vertical:center;mso-position-vertical-relative:page;mso-width-percent:50;mso-height-percent:450;mso-left-percent:91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Company"/>
                      <w:tag w:val=""/>
                      <w:id w:val="2099284012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4837F7" w:rsidRDefault="00175A67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The Auditory Oral School of New York</w:t>
                        </w:r>
                      </w:p>
                    </w:sdtContent>
                  </w:sdt>
                  <w:p w:rsidR="004837F7" w:rsidRDefault="004837F7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editId="37E92625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37F7" w:rsidRDefault="004837F7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0" style="position:absolute;margin-left:0;margin-top:0;width:55.1pt;height:71.3pt;z-index:-251651072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" fillcolor="#a9a57c [3204]" stroked="f" strokeweight="2pt">
              <v:path arrowok="t"/>
              <v:textbox>
                <w:txbxContent>
                  <w:p w:rsidR="004837F7" w:rsidRDefault="004837F7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editId="06692DF7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37F7" w:rsidRDefault="004837F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1" style="position:absolute;margin-left:0;margin-top:0;width:55.1pt;height:11in;z-index:-251652096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" fillcolor="#675e47 [3215]" stroked="f" strokeweight="2pt">
              <v:path arrowok="t"/>
              <v:textbox>
                <w:txbxContent>
                  <w:p w:rsidR="004837F7" w:rsidRDefault="004837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7F7" w:rsidRDefault="002B5495">
    <w:pPr>
      <w:pStyle w:val="Header"/>
    </w:pPr>
    <w:r>
      <w:rPr>
        <w:noProof/>
        <w:color w:val="000000"/>
        <w:lang w:bidi="he-IL"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editId="320BA4C6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2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Rectangle 5" o:spid="_x0000_s1026" style="position:absolute;margin-left:0;margin-top:0;width:556.9pt;height:11in;z-index:-251630592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" fillcolor="white [2897]" stroked="f" strokeweight="2pt">
              <v:fill color2="#b2b2b2 [2241]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editId="03BD0910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409575" cy="4526280"/>
              <wp:effectExtent l="0" t="0" r="0" b="0"/>
              <wp:wrapNone/>
              <wp:docPr id="17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52628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Company"/>
                            <w:tag w:val=""/>
                            <w:id w:val="934404395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4837F7" w:rsidRDefault="00175A67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The Auditory Oral School of New York</w:t>
                              </w:r>
                            </w:p>
                          </w:sdtContent>
                        </w:sdt>
                        <w:p w:rsidR="004837F7" w:rsidRDefault="004837F7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5000</wp14:pctWidth>
              </wp14:sizeRelH>
              <wp14:sizeRelV relativeFrom="page">
                <wp14:pctHeight>45000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0;margin-top:0;width:32.25pt;height:356.4pt;z-index:251684864;visibility:visible;mso-wrap-style:square;mso-width-percent:50;mso-height-percent:450;mso-left-percent:910;mso-wrap-distance-left:9pt;mso-wrap-distance-top:0;mso-wrap-distance-right:9pt;mso-wrap-distance-bottom:0;mso-position-horizontal-relative:page;mso-position-vertical:center;mso-position-vertical-relative:page;mso-width-percent:50;mso-height-percent:450;mso-left-percent:91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" fillcolor="#675e47 [3215]" stroked="f" strokeweight=".5pt">
              <v:path arrowok="t"/>
              <v:textbox style="layout-flow:vertical;mso-layout-flow-alt:bottom-to-top">
                <w:txbxContent>
                  <w:sdt>
                    <w:sdtPr>
                      <w:rPr>
                        <w:color w:val="FFFFFF" w:themeColor="background1"/>
                      </w:rPr>
                      <w:alias w:val="Company"/>
                      <w:tag w:val=""/>
                      <w:id w:val="934404395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4837F7" w:rsidRDefault="00175A67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The Auditory Oral School of New York</w:t>
                        </w:r>
                      </w:p>
                    </w:sdtContent>
                  </w:sdt>
                  <w:p w:rsidR="004837F7" w:rsidRDefault="004837F7">
                    <w:pPr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editId="06116915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81000</wp14:pctPosVOffset>
                  </wp:positionV>
                </mc:Choice>
                <mc:Fallback>
                  <wp:positionV relativeFrom="page">
                    <wp:posOffset>8147050</wp:posOffset>
                  </wp:positionV>
                </mc:Fallback>
              </mc:AlternateContent>
              <wp:extent cx="699770" cy="905510"/>
              <wp:effectExtent l="0" t="0" r="0" b="0"/>
              <wp:wrapNone/>
              <wp:docPr id="18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9055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37F7" w:rsidRDefault="004837F7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9000</wp14:pctHeight>
              </wp14:sizeRelV>
            </wp:anchor>
          </w:drawing>
        </mc:Choice>
        <mc:Fallback>
          <w:pict>
            <v:rect id="_x0000_s1039" style="position:absolute;margin-left:0;margin-top:0;width:55.1pt;height:71.3pt;z-index:-251632640;visibility:visible;mso-wrap-style:square;mso-width-percent:90;mso-height-percent:90;mso-left-percent:910;mso-top-percent:810;mso-wrap-distance-left:9pt;mso-wrap-distance-top:0;mso-wrap-distance-right:9pt;mso-wrap-distance-bottom:0;mso-position-horizontal-relative:page;mso-position-vertical-relative:page;mso-width-percent:90;mso-height-percent:90;mso-left-percent:910;mso-top-percent:8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" fillcolor="#a9a57c [3204]" stroked="f" strokeweight="2pt">
              <v:path arrowok="t"/>
              <v:textbox>
                <w:txbxContent>
                  <w:p w:rsidR="004837F7" w:rsidRDefault="004837F7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editId="64F8FBEE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wp:positionV relativeFrom="page">
                <wp:align>center</wp:align>
              </wp:positionV>
              <wp:extent cx="699770" cy="10058400"/>
              <wp:effectExtent l="0" t="0" r="0" b="0"/>
              <wp:wrapNone/>
              <wp:docPr id="2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37F7" w:rsidRDefault="004837F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40" style="position:absolute;margin-left:0;margin-top:0;width:55.1pt;height:11in;z-index:-251633664;visibility:visible;mso-wrap-style:square;mso-width-percent:90;mso-height-percent:1000;mso-left-percent:910;mso-wrap-distance-left:9pt;mso-wrap-distance-top:0;mso-wrap-distance-right:9pt;mso-wrap-distance-bottom:0;mso-position-horizontal-relative:page;mso-position-vertical:center;mso-position-vertical-relative:page;mso-width-percent:90;mso-height-percent:1000;mso-left-percent:91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" fillcolor="#675e47 [3215]" stroked="f" strokeweight="2pt">
              <v:path arrowok="t"/>
              <v:textbox>
                <w:txbxContent>
                  <w:p w:rsidR="004837F7" w:rsidRDefault="004837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88459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4102D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116D1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84A8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D2CB6C" w:themeColor="accent3"/>
      </w:rPr>
    </w:lvl>
  </w:abstractNum>
  <w:abstractNum w:abstractNumId="5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D2CB6C" w:themeColor="accent3"/>
      </w:rPr>
    </w:lvl>
  </w:abstractNum>
  <w:abstractNum w:abstractNumId="6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A9A57C" w:themeColor="accent1"/>
      </w:rPr>
    </w:lvl>
  </w:abstractNum>
  <w:abstractNum w:abstractNumId="7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A9A57C" w:themeColor="accent1"/>
      </w:rPr>
    </w:lvl>
  </w:abstractNum>
  <w:abstractNum w:abstractNumId="8">
    <w:nsid w:val="FFFFFF88"/>
    <w:multiLevelType w:val="singleLevel"/>
    <w:tmpl w:val="58422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9A57C" w:themeColor="accent1"/>
      </w:r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hideGrammaticalErrors/>
  <w:proofState w:spelling="clean" w:grammar="clean"/>
  <w:attachedTemplate r:id="rId1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67"/>
    <w:rsid w:val="00175A67"/>
    <w:rsid w:val="002B5495"/>
    <w:rsid w:val="004837F7"/>
    <w:rsid w:val="00BA5CC6"/>
    <w:rsid w:val="00C9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Bullet" w:uiPriority="36"/>
    <w:lsdException w:name="List Bullet 2" w:uiPriority="36"/>
    <w:lsdException w:name="List Bullet 3" w:uiPriority="36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5"/>
    <w:lsdException w:name="Subtitle" w:semiHidden="0" w:uiPriority="11" w:unhideWhenUsed="0" w:qFormat="1"/>
    <w:lsdException w:name="Salutation" w:uiPriority="4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6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A9A57C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675E47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A9A57C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9A57C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A9A57C" w:themeColor="accent1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A9A57C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F2B20" w:themeColor="text1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F2B2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2F2B2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olor w:val="000000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00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000000"/>
    </w:rPr>
  </w:style>
  <w:style w:type="character" w:customStyle="1" w:styleId="IntenseReferenceChar">
    <w:name w:val="Intense Reference Char"/>
    <w:basedOn w:val="DefaultParagraphFont"/>
    <w:uiPriority w:val="32"/>
    <w:rPr>
      <w:rFonts w:cs="Times New Roman"/>
      <w:b/>
      <w:color w:val="000000"/>
      <w:szCs w:val="20"/>
      <w:u w:val="single"/>
    </w:rPr>
  </w:style>
  <w:style w:type="character" w:customStyle="1" w:styleId="SubtleReferenceChar">
    <w:name w:val="Subtle Reference Char"/>
    <w:basedOn w:val="DefaultParagraphFont"/>
    <w:uiPriority w:val="31"/>
    <w:rPr>
      <w:rFonts w:cs="Times New Roman"/>
      <w:color w:val="000000"/>
      <w:szCs w:val="20"/>
      <w:u w:val="single"/>
    </w:rPr>
  </w:style>
  <w:style w:type="character" w:customStyle="1" w:styleId="BookTitleChar">
    <w:name w:val="Book Title Char"/>
    <w:basedOn w:val="DefaultParagraphFont"/>
    <w:uiPriority w:val="33"/>
    <w:rPr>
      <w:rFonts w:asciiTheme="majorHAnsi" w:hAnsiTheme="majorHAnsi" w:cs="Times New Roman"/>
      <w:b/>
      <w:i/>
      <w:color w:val="000000"/>
      <w:szCs w:val="20"/>
    </w:rPr>
  </w:style>
  <w:style w:type="character" w:customStyle="1" w:styleId="IntenseEmphasisChar">
    <w:name w:val="Intense Emphasis Char"/>
    <w:basedOn w:val="DefaultParagraphFont"/>
    <w:uiPriority w:val="21"/>
    <w:rPr>
      <w:rFonts w:cs="Times New Roman"/>
      <w:b/>
      <w:i/>
      <w:color w:val="000000"/>
      <w:szCs w:val="20"/>
    </w:rPr>
  </w:style>
  <w:style w:type="character" w:customStyle="1" w:styleId="SubtleEmphasisChar">
    <w:name w:val="Subtle Emphasis Char"/>
    <w:basedOn w:val="DefaultParagraphFont"/>
    <w:uiPriority w:val="19"/>
    <w:rPr>
      <w:rFonts w:cs="Times New Roman"/>
      <w:i/>
      <w:color w:val="00000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144" w:right="144"/>
      <w:jc w:val="center"/>
    </w:pPr>
    <w:rPr>
      <w:rFonts w:asciiTheme="majorHAnsi" w:eastAsiaTheme="minorEastAsia" w:hAnsiTheme="majorHAnsi"/>
      <w:i/>
      <w:iCs/>
      <w:color w:val="A9A57C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/>
      <w:iCs/>
      <w:color w:val="000000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A9A57C" w:themeColor="accent1"/>
        <w:left w:val="single" w:sz="36" w:space="8" w:color="A9A57C" w:themeColor="accent1"/>
        <w:bottom w:val="single" w:sz="36" w:space="8" w:color="A9A57C" w:themeColor="accent1"/>
        <w:right w:val="single" w:sz="36" w:space="8" w:color="A9A57C" w:themeColor="accent1"/>
      </w:pBdr>
      <w:shd w:val="clear" w:color="auto" w:fill="A9A57C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FFFFFF" w:themeColor="background1"/>
      <w:lang w:bidi="hi-IN"/>
      <w14:ligatures w14:val="standard"/>
      <w14:numForm w14:val="oldStyle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F2B20" w:themeColor="text1"/>
        <w:left w:val="single" w:sz="4" w:space="0" w:color="2F2B20" w:themeColor="text1"/>
        <w:bottom w:val="single" w:sz="4" w:space="0" w:color="2F2B20" w:themeColor="text1"/>
        <w:right w:val="single" w:sz="4" w:space="0" w:color="2F2B20" w:themeColor="text1"/>
        <w:insideH w:val="single" w:sz="4" w:space="0" w:color="2F2B20" w:themeColor="text1"/>
        <w:insideV w:val="single" w:sz="4" w:space="0" w:color="2F2B2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rFonts w:eastAsiaTheme="minorEastAsia"/>
      <w:b/>
      <w:bCs/>
      <w:smallCaps/>
      <w:color w:val="675E47" w:themeColor="text2"/>
      <w:spacing w:val="6"/>
      <w:sz w:val="20"/>
      <w:szCs w:val="18"/>
      <w:lang w:bidi="hi-IN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lockText">
    <w:name w:val="Block Text"/>
    <w:aliases w:val="Block Quote"/>
    <w:uiPriority w:val="40"/>
    <w:pPr>
      <w:pBdr>
        <w:top w:val="single" w:sz="2" w:space="10" w:color="CBC9B0" w:themeColor="accent1" w:themeTint="99"/>
        <w:bottom w:val="single" w:sz="24" w:space="10" w:color="CBC9B0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FFFFFF" w:themeColor="background1"/>
      <w:sz w:val="28"/>
      <w:szCs w:val="28"/>
      <w:lang w:eastAsia="ko-KR" w:bidi="hi-IN"/>
    </w:rPr>
  </w:style>
  <w:style w:type="paragraph" w:styleId="ListBullet">
    <w:name w:val="List Bullet"/>
    <w:basedOn w:val="Normal"/>
    <w:uiPriority w:val="6"/>
    <w:unhideWhenUsed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6"/>
    <w:unhideWhenUsed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6"/>
    <w:unhideWhenUsed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6"/>
    <w:unhideWhenUsed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6"/>
    <w:unhideWhenUsed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noProof/>
      <w:color w:val="9CBEB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000000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00000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00000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b w:val="0"/>
      <w:i/>
      <w:iCs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000000"/>
      <w:u w:val="single"/>
    </w:rPr>
  </w:style>
  <w:style w:type="paragraph" w:styleId="Closing">
    <w:name w:val="Closing"/>
    <w:basedOn w:val="Normal"/>
    <w:link w:val="ClosingChar"/>
    <w:uiPriority w:val="5"/>
    <w:unhideWhenUsed/>
    <w:pPr>
      <w:spacing w:before="480" w:after="960"/>
      <w:contextualSpacing/>
    </w:pPr>
    <w:rPr>
      <w:b/>
      <w:color w:val="675E47" w:themeColor="text2"/>
    </w:rPr>
  </w:style>
  <w:style w:type="character" w:customStyle="1" w:styleId="ClosingChar">
    <w:name w:val="Closing Char"/>
    <w:basedOn w:val="DefaultParagraphFont"/>
    <w:link w:val="Closing"/>
    <w:uiPriority w:val="5"/>
    <w:rPr>
      <w:b/>
      <w:color w:val="000000"/>
      <w:sz w:val="21"/>
    </w:rPr>
  </w:style>
  <w:style w:type="paragraph" w:customStyle="1" w:styleId="RecipientAddress">
    <w:name w:val="Recipient Address"/>
    <w:basedOn w:val="NoSpacing"/>
    <w:uiPriority w:val="3"/>
    <w:qFormat/>
    <w:pPr>
      <w:spacing w:after="360"/>
      <w:contextualSpacing/>
    </w:pPr>
    <w:rPr>
      <w:color w:val="675E47" w:themeColor="text2"/>
      <w:sz w:val="21"/>
    </w:rPr>
  </w:style>
  <w:style w:type="paragraph" w:styleId="Salutation">
    <w:name w:val="Salutation"/>
    <w:basedOn w:val="NoSpacing"/>
    <w:next w:val="Normal"/>
    <w:link w:val="SalutationChar"/>
    <w:uiPriority w:val="4"/>
    <w:unhideWhenUsed/>
    <w:pPr>
      <w:spacing w:before="480" w:after="320"/>
      <w:contextualSpacing/>
    </w:pPr>
    <w:rPr>
      <w:b/>
      <w:color w:val="675E47" w:themeColor="text2"/>
      <w:sz w:val="21"/>
    </w:rPr>
  </w:style>
  <w:style w:type="character" w:customStyle="1" w:styleId="SalutationChar">
    <w:name w:val="Salutation Char"/>
    <w:basedOn w:val="DefaultParagraphFont"/>
    <w:link w:val="Salutation"/>
    <w:uiPriority w:val="4"/>
    <w:rPr>
      <w:b/>
      <w:color w:val="000000"/>
      <w:sz w:val="21"/>
    </w:rPr>
  </w:style>
  <w:style w:type="paragraph" w:customStyle="1" w:styleId="SenderAddress">
    <w:name w:val="Sender Address"/>
    <w:basedOn w:val="NoSpacing"/>
    <w:uiPriority w:val="2"/>
    <w:qFormat/>
    <w:pPr>
      <w:spacing w:after="36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675E47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000000"/>
      <w:sz w:val="32"/>
      <w:szCs w:val="24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675E47" w:themeColor="text2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/>
      <w:kern w:val="28"/>
      <w:sz w:val="80"/>
      <w:szCs w:val="52"/>
      <w14:ligatures w14:val="standard"/>
      <w14:numForm w14:val="oldStyle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/>
      <w:szCs w:val="20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/>
      <w:szCs w:val="20"/>
      <w:lang w:eastAsia="ja-JP" w:bidi="he-IL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2F2B20" w:themeColor="text1"/>
    </w:rPr>
    <w:tblPr>
      <w:tblInd w:w="0" w:type="dxa"/>
      <w:tblBorders>
        <w:top w:val="single" w:sz="4" w:space="0" w:color="A9A57C" w:themeColor="accent1"/>
        <w:left w:val="single" w:sz="4" w:space="0" w:color="A9A57C" w:themeColor="accent1"/>
        <w:bottom w:val="single" w:sz="4" w:space="0" w:color="A9A57C" w:themeColor="accent1"/>
        <w:right w:val="single" w:sz="4" w:space="0" w:color="A9A57C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CE4" w:themeFill="accent1" w:themeFillTint="33"/>
    </w:tcPr>
    <w:tblStylePr w:type="firstRow">
      <w:rPr>
        <w:b/>
        <w:bCs/>
        <w:color w:val="675E47" w:themeColor="text2"/>
      </w:rPr>
      <w:tblPr/>
      <w:tcPr>
        <w:shd w:val="clear" w:color="auto" w:fill="F6F6F2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A9A57C" w:themeFill="accent1"/>
      </w:tcPr>
    </w:tblStylePr>
    <w:tblStylePr w:type="firstCol">
      <w:rPr>
        <w:b/>
        <w:bCs/>
        <w:color w:val="675E47" w:themeColor="text2"/>
      </w:rPr>
    </w:tblStylePr>
    <w:tblStylePr w:type="lastCol">
      <w:rPr>
        <w:color w:val="2F2B20" w:themeColor="text1"/>
      </w:rPr>
    </w:tblStylePr>
  </w:style>
  <w:style w:type="paragraph" w:customStyle="1" w:styleId="DateText">
    <w:name w:val="Date Text"/>
    <w:basedOn w:val="Normal"/>
    <w:uiPriority w:val="35"/>
    <w:pPr>
      <w:spacing w:before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675E47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b/>
      <w:bCs/>
      <w:i/>
      <w:iCs/>
      <w:color w:val="000000"/>
      <w:sz w:val="21"/>
      <w:shd w:val="clear" w:color="auto" w:fill="A9A57C" w:themeFill="accent1"/>
      <w:lang w:bidi="hi-IN"/>
      <w14:ligatures w14:val="standard"/>
      <w14:numForm w14:val="oldSty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line="264" w:lineRule="auto"/>
      <w:outlineLvl w:val="9"/>
    </w:pPr>
    <w:rPr>
      <w:b/>
      <w:color w:val="000000"/>
      <w:sz w:val="28"/>
      <w14:numForm w14:val="default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Bullet" w:uiPriority="36"/>
    <w:lsdException w:name="List Bullet 2" w:uiPriority="36"/>
    <w:lsdException w:name="List Bullet 3" w:uiPriority="36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5"/>
    <w:lsdException w:name="Subtitle" w:semiHidden="0" w:uiPriority="11" w:unhideWhenUsed="0" w:qFormat="1"/>
    <w:lsdException w:name="Salutation" w:uiPriority="4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6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A9A57C" w:themeColor="accent1"/>
      <w:sz w:val="32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675E47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A9A57C" w:themeColor="accen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9A57C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A9A57C" w:themeColor="accent1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A9A57C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F2B20" w:themeColor="text1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F2B2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2F2B2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olor w:val="000000"/>
      <w:sz w:val="32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00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000000"/>
    </w:rPr>
  </w:style>
  <w:style w:type="character" w:customStyle="1" w:styleId="IntenseReferenceChar">
    <w:name w:val="Intense Reference Char"/>
    <w:basedOn w:val="DefaultParagraphFont"/>
    <w:uiPriority w:val="32"/>
    <w:rPr>
      <w:rFonts w:cs="Times New Roman"/>
      <w:b/>
      <w:color w:val="000000"/>
      <w:szCs w:val="20"/>
      <w:u w:val="single"/>
    </w:rPr>
  </w:style>
  <w:style w:type="character" w:customStyle="1" w:styleId="SubtleReferenceChar">
    <w:name w:val="Subtle Reference Char"/>
    <w:basedOn w:val="DefaultParagraphFont"/>
    <w:uiPriority w:val="31"/>
    <w:rPr>
      <w:rFonts w:cs="Times New Roman"/>
      <w:color w:val="000000"/>
      <w:szCs w:val="20"/>
      <w:u w:val="single"/>
    </w:rPr>
  </w:style>
  <w:style w:type="character" w:customStyle="1" w:styleId="BookTitleChar">
    <w:name w:val="Book Title Char"/>
    <w:basedOn w:val="DefaultParagraphFont"/>
    <w:uiPriority w:val="33"/>
    <w:rPr>
      <w:rFonts w:asciiTheme="majorHAnsi" w:hAnsiTheme="majorHAnsi" w:cs="Times New Roman"/>
      <w:b/>
      <w:i/>
      <w:color w:val="000000"/>
      <w:szCs w:val="20"/>
    </w:rPr>
  </w:style>
  <w:style w:type="character" w:customStyle="1" w:styleId="IntenseEmphasisChar">
    <w:name w:val="Intense Emphasis Char"/>
    <w:basedOn w:val="DefaultParagraphFont"/>
    <w:uiPriority w:val="21"/>
    <w:rPr>
      <w:rFonts w:cs="Times New Roman"/>
      <w:b/>
      <w:i/>
      <w:color w:val="000000"/>
      <w:szCs w:val="20"/>
    </w:rPr>
  </w:style>
  <w:style w:type="character" w:customStyle="1" w:styleId="SubtleEmphasisChar">
    <w:name w:val="Subtle Emphasis Char"/>
    <w:basedOn w:val="DefaultParagraphFont"/>
    <w:uiPriority w:val="19"/>
    <w:rPr>
      <w:rFonts w:cs="Times New Roman"/>
      <w:i/>
      <w:color w:val="00000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144" w:right="144"/>
      <w:jc w:val="center"/>
    </w:pPr>
    <w:rPr>
      <w:rFonts w:asciiTheme="majorHAnsi" w:eastAsiaTheme="minorEastAsia" w:hAnsiTheme="majorHAnsi"/>
      <w:i/>
      <w:iCs/>
      <w:color w:val="A9A57C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/>
      <w:iCs/>
      <w:color w:val="000000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A9A57C" w:themeColor="accent1"/>
        <w:left w:val="single" w:sz="36" w:space="8" w:color="A9A57C" w:themeColor="accent1"/>
        <w:bottom w:val="single" w:sz="36" w:space="8" w:color="A9A57C" w:themeColor="accent1"/>
        <w:right w:val="single" w:sz="36" w:space="8" w:color="A9A57C" w:themeColor="accent1"/>
      </w:pBdr>
      <w:shd w:val="clear" w:color="auto" w:fill="A9A57C" w:themeFill="accent1"/>
      <w:spacing w:before="200" w:after="280" w:line="300" w:lineRule="auto"/>
      <w:ind w:left="936" w:right="936"/>
      <w:jc w:val="center"/>
    </w:pPr>
    <w:rPr>
      <w:rFonts w:eastAsiaTheme="minorEastAsia"/>
      <w:b/>
      <w:bCs/>
      <w:i/>
      <w:iCs/>
      <w:color w:val="FFFFFF" w:themeColor="background1"/>
      <w:lang w:bidi="hi-IN"/>
      <w14:ligatures w14:val="standard"/>
      <w14:numForm w14:val="oldStyle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F2B20" w:themeColor="text1"/>
        <w:left w:val="single" w:sz="4" w:space="0" w:color="2F2B20" w:themeColor="text1"/>
        <w:bottom w:val="single" w:sz="4" w:space="0" w:color="2F2B20" w:themeColor="text1"/>
        <w:right w:val="single" w:sz="4" w:space="0" w:color="2F2B20" w:themeColor="text1"/>
        <w:insideH w:val="single" w:sz="4" w:space="0" w:color="2F2B20" w:themeColor="text1"/>
        <w:insideV w:val="single" w:sz="4" w:space="0" w:color="2F2B2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/>
      <w:szCs w:val="20"/>
      <w:lang w:eastAsia="ja-JP" w:bidi="he-IL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rFonts w:eastAsiaTheme="minorEastAsia"/>
      <w:b/>
      <w:bCs/>
      <w:smallCaps/>
      <w:color w:val="675E47" w:themeColor="text2"/>
      <w:spacing w:val="6"/>
      <w:sz w:val="20"/>
      <w:szCs w:val="18"/>
      <w:lang w:bidi="hi-IN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paragraph" w:styleId="BlockText">
    <w:name w:val="Block Text"/>
    <w:aliases w:val="Block Quote"/>
    <w:uiPriority w:val="40"/>
    <w:pPr>
      <w:pBdr>
        <w:top w:val="single" w:sz="2" w:space="10" w:color="CBC9B0" w:themeColor="accent1" w:themeTint="99"/>
        <w:bottom w:val="single" w:sz="24" w:space="10" w:color="CBC9B0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FFFFFF" w:themeColor="background1"/>
      <w:sz w:val="28"/>
      <w:szCs w:val="28"/>
      <w:lang w:eastAsia="ko-KR" w:bidi="hi-IN"/>
    </w:rPr>
  </w:style>
  <w:style w:type="paragraph" w:styleId="ListBullet">
    <w:name w:val="List Bullet"/>
    <w:basedOn w:val="Normal"/>
    <w:uiPriority w:val="6"/>
    <w:unhideWhenUsed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6"/>
    <w:unhideWhenUsed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6"/>
    <w:unhideWhenUsed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6"/>
    <w:unhideWhenUsed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6"/>
    <w:unhideWhenUsed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noProof/>
      <w:color w:val="9CBEB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000000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00000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00000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b w:val="0"/>
      <w:i/>
      <w:iCs/>
      <w:color w:val="000000"/>
    </w:rPr>
  </w:style>
  <w:style w:type="character" w:styleId="SubtleReference">
    <w:name w:val="Subtle Reference"/>
    <w:basedOn w:val="DefaultParagraphFont"/>
    <w:uiPriority w:val="31"/>
    <w:qFormat/>
    <w:rPr>
      <w:smallCaps/>
      <w:color w:val="000000"/>
      <w:u w:val="single"/>
    </w:rPr>
  </w:style>
  <w:style w:type="paragraph" w:styleId="Closing">
    <w:name w:val="Closing"/>
    <w:basedOn w:val="Normal"/>
    <w:link w:val="ClosingChar"/>
    <w:uiPriority w:val="5"/>
    <w:unhideWhenUsed/>
    <w:pPr>
      <w:spacing w:before="480" w:after="960"/>
      <w:contextualSpacing/>
    </w:pPr>
    <w:rPr>
      <w:b/>
      <w:color w:val="675E47" w:themeColor="text2"/>
    </w:rPr>
  </w:style>
  <w:style w:type="character" w:customStyle="1" w:styleId="ClosingChar">
    <w:name w:val="Closing Char"/>
    <w:basedOn w:val="DefaultParagraphFont"/>
    <w:link w:val="Closing"/>
    <w:uiPriority w:val="5"/>
    <w:rPr>
      <w:b/>
      <w:color w:val="000000"/>
      <w:sz w:val="21"/>
    </w:rPr>
  </w:style>
  <w:style w:type="paragraph" w:customStyle="1" w:styleId="RecipientAddress">
    <w:name w:val="Recipient Address"/>
    <w:basedOn w:val="NoSpacing"/>
    <w:uiPriority w:val="3"/>
    <w:qFormat/>
    <w:pPr>
      <w:spacing w:after="360"/>
      <w:contextualSpacing/>
    </w:pPr>
    <w:rPr>
      <w:color w:val="675E47" w:themeColor="text2"/>
      <w:sz w:val="21"/>
    </w:rPr>
  </w:style>
  <w:style w:type="paragraph" w:styleId="Salutation">
    <w:name w:val="Salutation"/>
    <w:basedOn w:val="NoSpacing"/>
    <w:next w:val="Normal"/>
    <w:link w:val="SalutationChar"/>
    <w:uiPriority w:val="4"/>
    <w:unhideWhenUsed/>
    <w:pPr>
      <w:spacing w:before="480" w:after="320"/>
      <w:contextualSpacing/>
    </w:pPr>
    <w:rPr>
      <w:b/>
      <w:color w:val="675E47" w:themeColor="text2"/>
      <w:sz w:val="21"/>
    </w:rPr>
  </w:style>
  <w:style w:type="character" w:customStyle="1" w:styleId="SalutationChar">
    <w:name w:val="Salutation Char"/>
    <w:basedOn w:val="DefaultParagraphFont"/>
    <w:link w:val="Salutation"/>
    <w:uiPriority w:val="4"/>
    <w:rPr>
      <w:b/>
      <w:color w:val="000000"/>
      <w:sz w:val="21"/>
    </w:rPr>
  </w:style>
  <w:style w:type="paragraph" w:customStyle="1" w:styleId="SenderAddress">
    <w:name w:val="Sender Address"/>
    <w:basedOn w:val="NoSpacing"/>
    <w:uiPriority w:val="2"/>
    <w:qFormat/>
    <w:pPr>
      <w:spacing w:after="36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675E47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000000"/>
      <w:sz w:val="32"/>
      <w:szCs w:val="24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675E47" w:themeColor="text2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/>
      <w:kern w:val="28"/>
      <w:sz w:val="80"/>
      <w:szCs w:val="52"/>
      <w14:ligatures w14:val="standard"/>
      <w14:numForm w14:val="oldStyle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/>
      <w:szCs w:val="20"/>
      <w:lang w:eastAsia="ja-JP" w:bidi="he-IL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ignature">
    <w:name w:val="Signature"/>
    <w:basedOn w:val="Normal"/>
    <w:link w:val="SignatureChar"/>
    <w:uiPriority w:val="99"/>
    <w:unhideWhenUsed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99"/>
    <w:rPr>
      <w:rFonts w:cs="Times New Roman"/>
      <w:color w:val="000000"/>
      <w:szCs w:val="20"/>
      <w:lang w:eastAsia="ja-JP" w:bidi="he-IL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2F2B20" w:themeColor="text1"/>
    </w:rPr>
    <w:tblPr>
      <w:tblInd w:w="0" w:type="dxa"/>
      <w:tblBorders>
        <w:top w:val="single" w:sz="4" w:space="0" w:color="A9A57C" w:themeColor="accent1"/>
        <w:left w:val="single" w:sz="4" w:space="0" w:color="A9A57C" w:themeColor="accent1"/>
        <w:bottom w:val="single" w:sz="4" w:space="0" w:color="A9A57C" w:themeColor="accent1"/>
        <w:right w:val="single" w:sz="4" w:space="0" w:color="A9A57C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CE4" w:themeFill="accent1" w:themeFillTint="33"/>
    </w:tcPr>
    <w:tblStylePr w:type="firstRow">
      <w:rPr>
        <w:b/>
        <w:bCs/>
        <w:color w:val="675E47" w:themeColor="text2"/>
      </w:rPr>
      <w:tblPr/>
      <w:tcPr>
        <w:shd w:val="clear" w:color="auto" w:fill="F6F6F2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A9A57C" w:themeFill="accent1"/>
      </w:tcPr>
    </w:tblStylePr>
    <w:tblStylePr w:type="firstCol">
      <w:rPr>
        <w:b/>
        <w:bCs/>
        <w:color w:val="675E47" w:themeColor="text2"/>
      </w:rPr>
    </w:tblStylePr>
    <w:tblStylePr w:type="lastCol">
      <w:rPr>
        <w:color w:val="2F2B20" w:themeColor="text1"/>
      </w:rPr>
    </w:tblStylePr>
  </w:style>
  <w:style w:type="paragraph" w:customStyle="1" w:styleId="DateText">
    <w:name w:val="Date Text"/>
    <w:basedOn w:val="Normal"/>
    <w:uiPriority w:val="35"/>
    <w:pPr>
      <w:spacing w:before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675E47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eastAsiaTheme="minorEastAsia"/>
      <w:b/>
      <w:bCs/>
      <w:i/>
      <w:iCs/>
      <w:color w:val="000000"/>
      <w:sz w:val="21"/>
      <w:shd w:val="clear" w:color="auto" w:fill="A9A57C" w:themeFill="accent1"/>
      <w:lang w:bidi="hi-IN"/>
      <w14:ligatures w14:val="standard"/>
      <w14:numForm w14:val="oldSty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480" w:line="264" w:lineRule="auto"/>
      <w:outlineLvl w:val="9"/>
    </w:pPr>
    <w:rPr>
      <w:b/>
      <w:color w:val="000000"/>
      <w:sz w:val="28"/>
      <w14:numForm w14:val="default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Adjacency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5F2ADA1A278494DB594B87016657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B75DB-533A-4328-882B-C91A08830DC3}"/>
      </w:docPartPr>
      <w:docPartBody>
        <w:p w:rsidR="00F977CA" w:rsidRDefault="001521D4">
          <w:pPr>
            <w:pStyle w:val="D5F2ADA1A278494DB594B87016657AE8"/>
          </w:pPr>
          <w:r>
            <w:t>[Pick the date]</w:t>
          </w:r>
        </w:p>
      </w:docPartBody>
    </w:docPart>
    <w:docPart>
      <w:docPartPr>
        <w:name w:val="F26F6D54AF674D6D86EBA2D870F48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4ED20-22CF-480E-8039-D0AA10AA381A}"/>
      </w:docPartPr>
      <w:docPartBody>
        <w:p w:rsidR="00F977CA" w:rsidRDefault="001521D4">
          <w:pPr>
            <w:pStyle w:val="F26F6D54AF674D6D86EBA2D870F48BF7"/>
          </w:pPr>
          <w:r>
            <w:t>[Type the sender name]</w:t>
          </w:r>
        </w:p>
      </w:docPartBody>
    </w:docPart>
    <w:docPart>
      <w:docPartPr>
        <w:name w:val="536E47CF9FCA4EA8856C271E38847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B2BE3-E9A3-4101-8C6A-029FA4B676B5}"/>
      </w:docPartPr>
      <w:docPartBody>
        <w:p w:rsidR="00F977CA" w:rsidRDefault="001521D4">
          <w:pPr>
            <w:pStyle w:val="536E47CF9FCA4EA8856C271E388470C3"/>
          </w:pPr>
          <w:r>
            <w:t>[Type the sender company name]</w:t>
          </w:r>
        </w:p>
      </w:docPartBody>
    </w:docPart>
    <w:docPart>
      <w:docPartPr>
        <w:name w:val="70D4BAD1D91C43E5A07070BD2310C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6B50A-A1B7-4FAF-AD27-FCB57C9CB35F}"/>
      </w:docPartPr>
      <w:docPartBody>
        <w:p w:rsidR="00F977CA" w:rsidRDefault="001521D4">
          <w:pPr>
            <w:pStyle w:val="70D4BAD1D91C43E5A07070BD2310C426"/>
          </w:pPr>
          <w:r>
            <w:rPr>
              <w:color w:val="FFFFFF" w:themeColor="background1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D4"/>
    <w:rsid w:val="001521D4"/>
    <w:rsid w:val="0075245D"/>
    <w:rsid w:val="00F9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F2ADA1A278494DB594B87016657AE8">
    <w:name w:val="D5F2ADA1A278494DB594B87016657AE8"/>
  </w:style>
  <w:style w:type="paragraph" w:customStyle="1" w:styleId="F26F6D54AF674D6D86EBA2D870F48BF7">
    <w:name w:val="F26F6D54AF674D6D86EBA2D870F48BF7"/>
  </w:style>
  <w:style w:type="paragraph" w:customStyle="1" w:styleId="536E47CF9FCA4EA8856C271E388470C3">
    <w:name w:val="536E47CF9FCA4EA8856C271E388470C3"/>
  </w:style>
  <w:style w:type="paragraph" w:customStyle="1" w:styleId="C35AEBE2E8164A97825CEE605134BFEA">
    <w:name w:val="C35AEBE2E8164A97825CEE605134BFEA"/>
  </w:style>
  <w:style w:type="paragraph" w:customStyle="1" w:styleId="1A13A76367504D6087E05AACB91C27E3">
    <w:name w:val="1A13A76367504D6087E05AACB91C27E3"/>
  </w:style>
  <w:style w:type="paragraph" w:customStyle="1" w:styleId="61BD0C8F500A43D9A1B953764D66C634">
    <w:name w:val="61BD0C8F500A43D9A1B953764D66C634"/>
  </w:style>
  <w:style w:type="paragraph" w:customStyle="1" w:styleId="D62AA173BEE94F9BB535E9FDEEAF7E0B">
    <w:name w:val="D62AA173BEE94F9BB535E9FDEEAF7E0B"/>
  </w:style>
  <w:style w:type="paragraph" w:customStyle="1" w:styleId="37438C87727A48ADA8EBD2CFBB11BACE">
    <w:name w:val="37438C87727A48ADA8EBD2CFBB11BACE"/>
  </w:style>
  <w:style w:type="paragraph" w:customStyle="1" w:styleId="EBD0E6418F4544809EE87D71C581A1AD">
    <w:name w:val="EBD0E6418F4544809EE87D71C581A1AD"/>
  </w:style>
  <w:style w:type="paragraph" w:customStyle="1" w:styleId="0FCCF3A632784F5C8EAC1B8ACAE7D77D">
    <w:name w:val="0FCCF3A632784F5C8EAC1B8ACAE7D77D"/>
  </w:style>
  <w:style w:type="paragraph" w:customStyle="1" w:styleId="70D4BAD1D91C43E5A07070BD2310C426">
    <w:name w:val="70D4BAD1D91C43E5A07070BD2310C42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F2ADA1A278494DB594B87016657AE8">
    <w:name w:val="D5F2ADA1A278494DB594B87016657AE8"/>
  </w:style>
  <w:style w:type="paragraph" w:customStyle="1" w:styleId="F26F6D54AF674D6D86EBA2D870F48BF7">
    <w:name w:val="F26F6D54AF674D6D86EBA2D870F48BF7"/>
  </w:style>
  <w:style w:type="paragraph" w:customStyle="1" w:styleId="536E47CF9FCA4EA8856C271E388470C3">
    <w:name w:val="536E47CF9FCA4EA8856C271E388470C3"/>
  </w:style>
  <w:style w:type="paragraph" w:customStyle="1" w:styleId="C35AEBE2E8164A97825CEE605134BFEA">
    <w:name w:val="C35AEBE2E8164A97825CEE605134BFEA"/>
  </w:style>
  <w:style w:type="paragraph" w:customStyle="1" w:styleId="1A13A76367504D6087E05AACB91C27E3">
    <w:name w:val="1A13A76367504D6087E05AACB91C27E3"/>
  </w:style>
  <w:style w:type="paragraph" w:customStyle="1" w:styleId="61BD0C8F500A43D9A1B953764D66C634">
    <w:name w:val="61BD0C8F500A43D9A1B953764D66C634"/>
  </w:style>
  <w:style w:type="paragraph" w:customStyle="1" w:styleId="D62AA173BEE94F9BB535E9FDEEAF7E0B">
    <w:name w:val="D62AA173BEE94F9BB535E9FDEEAF7E0B"/>
  </w:style>
  <w:style w:type="paragraph" w:customStyle="1" w:styleId="37438C87727A48ADA8EBD2CFBB11BACE">
    <w:name w:val="37438C87727A48ADA8EBD2CFBB11BACE"/>
  </w:style>
  <w:style w:type="paragraph" w:customStyle="1" w:styleId="EBD0E6418F4544809EE87D71C581A1AD">
    <w:name w:val="EBD0E6418F4544809EE87D71C581A1AD"/>
  </w:style>
  <w:style w:type="paragraph" w:customStyle="1" w:styleId="0FCCF3A632784F5C8EAC1B8ACAE7D77D">
    <w:name w:val="0FCCF3A632784F5C8EAC1B8ACAE7D77D"/>
  </w:style>
  <w:style w:type="paragraph" w:customStyle="1" w:styleId="70D4BAD1D91C43E5A07070BD2310C426">
    <w:name w:val="70D4BAD1D91C43E5A07070BD2310C4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DDDD-EF00-4AE5-AFBA-4A4AE8527F10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C2CF5E3A-7B6D-49D9-98D1-497DE9185669}">
  <ds:schemaRefs>
    <ds:schemaRef ds:uri="http://schemas.microsoft.com/office/word/2004/10/bibliography"/>
  </ds:schemaRefs>
</ds:datastoreItem>
</file>

<file path=customXml/itemProps3.xml><?xml version="1.0" encoding="utf-8"?>
<ds:datastoreItem xmlns:ds="http://schemas.openxmlformats.org/officeDocument/2006/customXml" ds:itemID="{8A90BD7C-A107-473D-9CEC-88442B1DCEDA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6024C40A-390A-4C29-B452-2B10FABA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AdjacencyLetter.dotx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Auditory Oral School of New York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Bravmann</dc:creator>
  <cp:lastModifiedBy>Ari Klainberg</cp:lastModifiedBy>
  <cp:revision>2</cp:revision>
  <dcterms:created xsi:type="dcterms:W3CDTF">2019-03-29T15:57:00Z</dcterms:created>
  <dcterms:modified xsi:type="dcterms:W3CDTF">2019-03-29T15:57:00Z</dcterms:modified>
</cp:coreProperties>
</file>