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600" w:type="pct"/>
        <w:tblInd w:w="-2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table"/>
      </w:tblPr>
      <w:tblGrid>
        <w:gridCol w:w="4311"/>
        <w:gridCol w:w="4559"/>
      </w:tblGrid>
      <w:tr w:rsidR="00752FC4" w:rsidRPr="00752FC4" w14:paraId="6A24A6A3" w14:textId="77777777" w:rsidTr="00D04123">
        <w:trPr>
          <w:tblHeader/>
        </w:trPr>
        <w:tc>
          <w:tcPr>
            <w:tcW w:w="4368" w:type="dxa"/>
          </w:tcPr>
          <w:p w14:paraId="346BAF7E" w14:textId="2EEEB045" w:rsidR="000F7122" w:rsidRPr="00752FC4" w:rsidRDefault="0000612D" w:rsidP="000F7122">
            <w:pPr>
              <w:pStyle w:val="Name"/>
            </w:pPr>
            <w:r>
              <w:t>John Kubicek</w:t>
            </w:r>
          </w:p>
        </w:tc>
        <w:tc>
          <w:tcPr>
            <w:tcW w:w="4632" w:type="dxa"/>
          </w:tcPr>
          <w:p w14:paraId="2598120D" w14:textId="77777777" w:rsidR="00752FC4" w:rsidRDefault="0000612D" w:rsidP="00752FC4">
            <w:pPr>
              <w:pStyle w:val="ContactInfo"/>
              <w:spacing w:line="276" w:lineRule="auto"/>
            </w:pPr>
            <w:r>
              <w:t>130 Bertsch Ave</w:t>
            </w:r>
          </w:p>
          <w:p w14:paraId="35FED140" w14:textId="77777777" w:rsidR="0000612D" w:rsidRDefault="0000612D" w:rsidP="00752FC4">
            <w:pPr>
              <w:pStyle w:val="ContactInfo"/>
              <w:spacing w:line="276" w:lineRule="auto"/>
            </w:pPr>
            <w:r>
              <w:t>Crescent City, CA 95531</w:t>
            </w:r>
          </w:p>
          <w:p w14:paraId="3C1088E3" w14:textId="77777777" w:rsidR="0000612D" w:rsidRDefault="0000612D" w:rsidP="00752FC4">
            <w:pPr>
              <w:pStyle w:val="ContactInfo"/>
              <w:spacing w:line="276" w:lineRule="auto"/>
            </w:pPr>
            <w:r>
              <w:t>(707) 218-5826</w:t>
            </w:r>
          </w:p>
          <w:p w14:paraId="1731BCCC" w14:textId="62262FD3" w:rsidR="0000612D" w:rsidRPr="00752FC4" w:rsidRDefault="0000612D" w:rsidP="00752FC4">
            <w:pPr>
              <w:pStyle w:val="ContactInfo"/>
              <w:spacing w:line="276" w:lineRule="auto"/>
            </w:pPr>
            <w:r>
              <w:t xml:space="preserve">Kubicek82@ charter.net  </w:t>
            </w:r>
          </w:p>
        </w:tc>
      </w:tr>
    </w:tbl>
    <w:p w14:paraId="1B19B4D3" w14:textId="2C617729" w:rsidR="00752FC4" w:rsidRPr="005125BB" w:rsidRDefault="00AF7093" w:rsidP="005125BB">
      <w:pPr>
        <w:pStyle w:val="Date"/>
      </w:pPr>
      <w:r>
        <w:t>May 11</w:t>
      </w:r>
      <w:r w:rsidR="0000612D">
        <w:t>, 2018</w:t>
      </w:r>
      <w:bookmarkStart w:id="0" w:name="_GoBack"/>
      <w:bookmarkEnd w:id="0"/>
    </w:p>
    <w:p w14:paraId="443AD4EC" w14:textId="3C2FF3C4" w:rsidR="00752FC4" w:rsidRDefault="00752FC4" w:rsidP="008D0AA7">
      <w:pPr>
        <w:pStyle w:val="Salutation"/>
      </w:pPr>
      <w:r>
        <w:t xml:space="preserve">Dear </w:t>
      </w:r>
      <w:r w:rsidR="0000612D">
        <w:t>Spectrum</w:t>
      </w:r>
      <w:r>
        <w:t>,</w:t>
      </w:r>
      <w:r>
        <w:rPr>
          <w:noProof/>
        </w:rPr>
        <w:t xml:space="preserve"> </w:t>
      </w:r>
    </w:p>
    <w:p w14:paraId="19C41FD7" w14:textId="6671C2AF" w:rsidR="002652F4" w:rsidRDefault="0000612D" w:rsidP="0000612D">
      <w:r>
        <w:t xml:space="preserve">As you know, our cable television services have been limited by Northwest Broadcasting since early February 2018.  We have not been able to watch </w:t>
      </w:r>
      <w:r w:rsidR="002652F4">
        <w:t xml:space="preserve">shows on </w:t>
      </w:r>
      <w:r>
        <w:t>NBC or CBS</w:t>
      </w:r>
      <w:r w:rsidR="002652F4">
        <w:t xml:space="preserve">, including the </w:t>
      </w:r>
      <w:proofErr w:type="spellStart"/>
      <w:r w:rsidR="002652F4">
        <w:t>Superbowl</w:t>
      </w:r>
      <w:proofErr w:type="spellEnd"/>
      <w:r w:rsidR="002652F4">
        <w:t xml:space="preserve">, the Olympics, or many of </w:t>
      </w:r>
      <w:r w:rsidR="0009042F">
        <w:t>our</w:t>
      </w:r>
      <w:r w:rsidR="002652F4">
        <w:t xml:space="preserve"> favorite shows.  </w:t>
      </w:r>
    </w:p>
    <w:p w14:paraId="1AB5B5B4" w14:textId="678E5F11" w:rsidR="0009042F" w:rsidRDefault="002652F4" w:rsidP="0000612D">
      <w:r>
        <w:t>I understand you are in negotiations</w:t>
      </w:r>
      <w:r w:rsidR="0009042F">
        <w:t xml:space="preserve"> and</w:t>
      </w:r>
      <w:r>
        <w:t xml:space="preserve"> may not have the ability to provide these channels at this time.  However, you do have control over what you are charging your customers.  I suspect </w:t>
      </w:r>
      <w:r w:rsidR="0009042F">
        <w:t xml:space="preserve">Spectrum has not continued </w:t>
      </w:r>
      <w:r>
        <w:t xml:space="preserve">to make payments to Northwest Broadcasting for services they are not providing.  However, you continue to expect your customers to pay for services you are not providing!  </w:t>
      </w:r>
    </w:p>
    <w:p w14:paraId="30F029BC" w14:textId="241DFE31" w:rsidR="002652F4" w:rsidRDefault="002652F4" w:rsidP="0000612D">
      <w:r>
        <w:t xml:space="preserve">On March 1, 2018, I called your billing department to see if they would prorate my bill for the month I had not been able to watch CBS and NBC.  </w:t>
      </w:r>
      <w:r w:rsidR="005D2DF6">
        <w:t>I simply requested that they not charge me the network fee for the month, which was $23.99.  This is only</w:t>
      </w:r>
      <w:r w:rsidR="00BC7AC0">
        <w:t xml:space="preserve"> a</w:t>
      </w:r>
      <w:r w:rsidR="005D2DF6">
        <w:t xml:space="preserve"> small portion of my </w:t>
      </w:r>
      <w:r w:rsidR="0009042F">
        <w:t xml:space="preserve">ridiculous </w:t>
      </w:r>
      <w:r w:rsidR="005D2DF6">
        <w:t xml:space="preserve">$185.63 monthly charge.  </w:t>
      </w:r>
      <w:r>
        <w:t>They told me they were instructed not to give any discounts</w:t>
      </w:r>
      <w:r w:rsidR="0009042F">
        <w:t>,</w:t>
      </w:r>
      <w:r>
        <w:t xml:space="preserve"> as they were still in negotiations.  There is no reason Spectrum can’t prorate our bills </w:t>
      </w:r>
      <w:r w:rsidR="0009042F">
        <w:t>for each month our services have been reduced.</w:t>
      </w:r>
    </w:p>
    <w:p w14:paraId="5D6B4CA6" w14:textId="46998E69" w:rsidR="00EE2C54" w:rsidRDefault="002652F4" w:rsidP="0000612D">
      <w:r>
        <w:t>I</w:t>
      </w:r>
      <w:r w:rsidR="005D2DF6">
        <w:t xml:space="preserve"> have been a Charter/Spectrum customer for over 20 years and am willing to be patient while you negotiate for the lost channels</w:t>
      </w:r>
      <w:r w:rsidR="00EE2C54">
        <w:t xml:space="preserve">.  However, I am not willing to pay for services I am not receiving.  </w:t>
      </w:r>
      <w:r w:rsidR="005D2DF6">
        <w:t xml:space="preserve">I was hopeful that </w:t>
      </w:r>
      <w:r w:rsidR="00EE2C54">
        <w:t xml:space="preserve">when I received my next bill, </w:t>
      </w:r>
      <w:r w:rsidR="005D2DF6">
        <w:t xml:space="preserve">Spectrum would </w:t>
      </w:r>
      <w:r w:rsidR="00EE2C54">
        <w:t xml:space="preserve">have done the right thing and prorated our bill.  I was wrong.  I just received my new bill and you continue to charge for services not rendered.  </w:t>
      </w:r>
    </w:p>
    <w:p w14:paraId="0BF91F06" w14:textId="724107EC" w:rsidR="009141A7" w:rsidRDefault="009141A7" w:rsidP="0000612D">
      <w:r>
        <w:t xml:space="preserve">On </w:t>
      </w:r>
      <w:r w:rsidR="00AF7093">
        <w:t>May 5</w:t>
      </w:r>
      <w:r>
        <w:t xml:space="preserve">, 2018, I received my monthly bill.  It shows that although you </w:t>
      </w:r>
      <w:r w:rsidR="00AF7093">
        <w:t xml:space="preserve">accepted and </w:t>
      </w:r>
      <w:r>
        <w:t xml:space="preserve">credited my account for the prorate amount I sent last month ($164.97), you continue to charge me for the full amount ($188.96) for this month, even though our services are </w:t>
      </w:r>
      <w:r>
        <w:lastRenderedPageBreak/>
        <w:t>still reduced.</w:t>
      </w:r>
      <w:r w:rsidR="00AF7093" w:rsidRPr="00AF7093">
        <w:t xml:space="preserve"> </w:t>
      </w:r>
      <w:r w:rsidR="00AF7093">
        <w:t xml:space="preserve"> Additionally, you indicate I am past due for the amount of </w:t>
      </w:r>
      <w:proofErr w:type="gramStart"/>
      <w:r w:rsidR="00AF7093">
        <w:t>$47.98, and</w:t>
      </w:r>
      <w:proofErr w:type="gramEnd"/>
      <w:r w:rsidR="00AF7093">
        <w:t xml:space="preserve"> are threatening me with “collection activity” and “interruption of service.”  This is a poor way to treat a </w:t>
      </w:r>
      <w:proofErr w:type="gramStart"/>
      <w:r w:rsidR="00AF7093">
        <w:t>long time</w:t>
      </w:r>
      <w:proofErr w:type="gramEnd"/>
      <w:r w:rsidR="00AF7093">
        <w:t xml:space="preserve"> customer!</w:t>
      </w:r>
    </w:p>
    <w:p w14:paraId="19F5ECC2" w14:textId="03332467" w:rsidR="002652F4" w:rsidRDefault="00EE2C54" w:rsidP="0000612D">
      <w:r>
        <w:t xml:space="preserve">Until my services are restored, I will </w:t>
      </w:r>
      <w:r w:rsidR="009141A7">
        <w:t xml:space="preserve">continue to </w:t>
      </w:r>
      <w:r>
        <w:t xml:space="preserve">prorate my payment to you by $23.99 per month.  If Spectrum </w:t>
      </w:r>
      <w:r w:rsidR="0009042F">
        <w:t xml:space="preserve">refuses </w:t>
      </w:r>
      <w:r w:rsidR="008D67DC">
        <w:t>to</w:t>
      </w:r>
      <w:r w:rsidR="0009042F">
        <w:t xml:space="preserve"> accept my prorated payment or </w:t>
      </w:r>
      <w:r>
        <w:t>choses to charge me a late fee</w:t>
      </w:r>
      <w:r w:rsidR="0009042F">
        <w:t xml:space="preserve">, I will seek an alternative for my cable and internet services.  It’s a shame that as Charter/Spectrum has grown nationally, the </w:t>
      </w:r>
      <w:r>
        <w:t>bottom line</w:t>
      </w:r>
      <w:r w:rsidR="0009042F">
        <w:t xml:space="preserve"> has become </w:t>
      </w:r>
      <w:r>
        <w:t>more important tha</w:t>
      </w:r>
      <w:r w:rsidR="0009042F">
        <w:t>n</w:t>
      </w:r>
      <w:r>
        <w:t xml:space="preserve"> your customers.  </w:t>
      </w:r>
    </w:p>
    <w:p w14:paraId="0D123841" w14:textId="6D6FE816" w:rsidR="00752FC4" w:rsidRDefault="008D67DC" w:rsidP="00200635">
      <w:pPr>
        <w:pStyle w:val="Closing"/>
      </w:pPr>
      <w:r>
        <w:t>Sincerely,</w:t>
      </w:r>
    </w:p>
    <w:p w14:paraId="7927947E" w14:textId="77777777" w:rsidR="00DC56C8" w:rsidRPr="00DC56C8" w:rsidRDefault="00DC56C8" w:rsidP="00DC56C8">
      <w:pPr>
        <w:pStyle w:val="Signature"/>
      </w:pPr>
    </w:p>
    <w:sdt>
      <w:sdtPr>
        <w:alias w:val="Your Name:"/>
        <w:tag w:val="Your Name:"/>
        <w:id w:val="1872109004"/>
        <w:placeholder>
          <w:docPart w:val="FA88EC4C9F5547C88724A3268B3CE236"/>
        </w:placeholder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EndPr/>
      <w:sdtContent>
        <w:p w14:paraId="0F04E0B2" w14:textId="2DAD5387" w:rsidR="000F7122" w:rsidRDefault="008D67DC" w:rsidP="000F7122">
          <w:pPr>
            <w:pStyle w:val="Signature"/>
          </w:pPr>
          <w:r>
            <w:t>John Kubicek</w:t>
          </w:r>
        </w:p>
      </w:sdtContent>
    </w:sdt>
    <w:p w14:paraId="6D6A1E95" w14:textId="04FA1993" w:rsidR="00BC7AC0" w:rsidRPr="00BC7AC0" w:rsidRDefault="00BC7AC0" w:rsidP="00BC7AC0">
      <w:r>
        <w:t>Account #8752-19-020-0144584</w:t>
      </w:r>
    </w:p>
    <w:sectPr w:rsidR="00BC7AC0" w:rsidRPr="00BC7AC0" w:rsidSect="00757E9C">
      <w:footerReference w:type="default" r:id="rId11"/>
      <w:footerReference w:type="first" r:id="rId12"/>
      <w:pgSz w:w="12240" w:h="15840" w:code="1"/>
      <w:pgMar w:top="1440" w:right="2160" w:bottom="2520" w:left="216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83682" w14:textId="77777777" w:rsidR="000D3B9E" w:rsidRDefault="000D3B9E">
      <w:pPr>
        <w:spacing w:after="0" w:line="240" w:lineRule="auto"/>
      </w:pPr>
      <w:r>
        <w:separator/>
      </w:r>
    </w:p>
    <w:p w14:paraId="086FEAFA" w14:textId="77777777" w:rsidR="000D3B9E" w:rsidRDefault="000D3B9E"/>
  </w:endnote>
  <w:endnote w:type="continuationSeparator" w:id="0">
    <w:p w14:paraId="45284608" w14:textId="77777777" w:rsidR="000D3B9E" w:rsidRDefault="000D3B9E">
      <w:pPr>
        <w:spacing w:after="0" w:line="240" w:lineRule="auto"/>
      </w:pPr>
      <w:r>
        <w:continuationSeparator/>
      </w:r>
    </w:p>
    <w:p w14:paraId="35136D09" w14:textId="77777777" w:rsidR="000D3B9E" w:rsidRDefault="000D3B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FD9B1" w14:textId="77777777" w:rsidR="00A763AE" w:rsidRDefault="008D0AA7" w:rsidP="00757E9C">
    <w:pPr>
      <w:pStyle w:val="Footer-Continuation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1" layoutInCell="1" allowOverlap="1" wp14:anchorId="53286874" wp14:editId="503BFD9C">
              <wp:simplePos x="0" y="0"/>
              <wp:positionH relativeFrom="column">
                <wp:posOffset>-457200</wp:posOffset>
              </wp:positionH>
              <wp:positionV relativeFrom="page">
                <wp:posOffset>8695690</wp:posOffset>
              </wp:positionV>
              <wp:extent cx="5943600" cy="804672"/>
              <wp:effectExtent l="0" t="0" r="0" b="0"/>
              <wp:wrapNone/>
              <wp:docPr id="5" name="Continuation footer" descr="Horizontal curved branch with a bird sitting on the left side and a flying bird above it on the right sid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804672"/>
                        <a:chOff x="0" y="0"/>
                        <a:chExt cx="5946140" cy="802640"/>
                      </a:xfrm>
                    </wpg:grpSpPr>
                    <wpg:grpSp>
                      <wpg:cNvPr id="17" name="Group 17"/>
                      <wpg:cNvGrpSpPr>
                        <a:grpSpLocks noChangeAspect="1"/>
                      </wpg:cNvGrpSpPr>
                      <wpg:grpSpPr>
                        <a:xfrm rot="286192" flipH="1">
                          <a:off x="5457825" y="0"/>
                          <a:ext cx="405130" cy="256540"/>
                          <a:chOff x="0" y="0"/>
                          <a:chExt cx="1734820" cy="1146653"/>
                        </a:xfrm>
                      </wpg:grpSpPr>
                      <wps:wsp>
                        <wps:cNvPr id="19" name="Freeform 16"/>
                        <wps:cNvSpPr>
                          <a:spLocks/>
                        </wps:cNvSpPr>
                        <wps:spPr bwMode="auto">
                          <a:xfrm>
                            <a:off x="534010" y="826617"/>
                            <a:ext cx="194945" cy="239268"/>
                          </a:xfrm>
                          <a:custGeom>
                            <a:avLst/>
                            <a:gdLst>
                              <a:gd name="T0" fmla="*/ 44 w 52"/>
                              <a:gd name="T1" fmla="*/ 0 h 64"/>
                              <a:gd name="T2" fmla="*/ 18 w 52"/>
                              <a:gd name="T3" fmla="*/ 25 h 64"/>
                              <a:gd name="T4" fmla="*/ 0 w 52"/>
                              <a:gd name="T5" fmla="*/ 27 h 64"/>
                              <a:gd name="T6" fmla="*/ 10 w 52"/>
                              <a:gd name="T7" fmla="*/ 38 h 64"/>
                              <a:gd name="T8" fmla="*/ 14 w 52"/>
                              <a:gd name="T9" fmla="*/ 64 h 64"/>
                              <a:gd name="T10" fmla="*/ 22 w 52"/>
                              <a:gd name="T11" fmla="*/ 38 h 64"/>
                              <a:gd name="T12" fmla="*/ 52 w 52"/>
                              <a:gd name="T13" fmla="*/ 9 h 64"/>
                              <a:gd name="T14" fmla="*/ 44 w 52"/>
                              <a:gd name="T15" fmla="*/ 0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52" h="64">
                                <a:moveTo>
                                  <a:pt x="44" y="0"/>
                                </a:moveTo>
                                <a:cubicBezTo>
                                  <a:pt x="44" y="0"/>
                                  <a:pt x="25" y="21"/>
                                  <a:pt x="18" y="25"/>
                                </a:cubicBezTo>
                                <a:cubicBezTo>
                                  <a:pt x="11" y="31"/>
                                  <a:pt x="0" y="27"/>
                                  <a:pt x="0" y="27"/>
                                </a:cubicBezTo>
                                <a:cubicBezTo>
                                  <a:pt x="2" y="32"/>
                                  <a:pt x="7" y="33"/>
                                  <a:pt x="10" y="38"/>
                                </a:cubicBezTo>
                                <a:cubicBezTo>
                                  <a:pt x="13" y="46"/>
                                  <a:pt x="10" y="57"/>
                                  <a:pt x="14" y="64"/>
                                </a:cubicBezTo>
                                <a:cubicBezTo>
                                  <a:pt x="14" y="64"/>
                                  <a:pt x="19" y="45"/>
                                  <a:pt x="22" y="38"/>
                                </a:cubicBezTo>
                                <a:cubicBezTo>
                                  <a:pt x="28" y="26"/>
                                  <a:pt x="52" y="9"/>
                                  <a:pt x="52" y="9"/>
                                </a:cubicBezTo>
                                <a:lnTo>
                                  <a:pt x="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1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7"/>
                        <wps:cNvSpPr>
                          <a:spLocks/>
                        </wps:cNvSpPr>
                        <wps:spPr bwMode="auto">
                          <a:xfrm>
                            <a:off x="629107" y="899769"/>
                            <a:ext cx="135255" cy="246884"/>
                          </a:xfrm>
                          <a:custGeom>
                            <a:avLst/>
                            <a:gdLst>
                              <a:gd name="T0" fmla="*/ 25 w 36"/>
                              <a:gd name="T1" fmla="*/ 0 h 66"/>
                              <a:gd name="T2" fmla="*/ 14 w 36"/>
                              <a:gd name="T3" fmla="*/ 32 h 66"/>
                              <a:gd name="T4" fmla="*/ 0 w 36"/>
                              <a:gd name="T5" fmla="*/ 41 h 66"/>
                              <a:gd name="T6" fmla="*/ 12 w 36"/>
                              <a:gd name="T7" fmla="*/ 46 h 66"/>
                              <a:gd name="T8" fmla="*/ 25 w 36"/>
                              <a:gd name="T9" fmla="*/ 66 h 66"/>
                              <a:gd name="T10" fmla="*/ 23 w 36"/>
                              <a:gd name="T11" fmla="*/ 40 h 66"/>
                              <a:gd name="T12" fmla="*/ 36 w 36"/>
                              <a:gd name="T13" fmla="*/ 4 h 66"/>
                              <a:gd name="T14" fmla="*/ 25 w 36"/>
                              <a:gd name="T15" fmla="*/ 0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6" h="66">
                                <a:moveTo>
                                  <a:pt x="25" y="0"/>
                                </a:moveTo>
                                <a:cubicBezTo>
                                  <a:pt x="25" y="0"/>
                                  <a:pt x="18" y="25"/>
                                  <a:pt x="14" y="32"/>
                                </a:cubicBezTo>
                                <a:cubicBezTo>
                                  <a:pt x="10" y="39"/>
                                  <a:pt x="0" y="41"/>
                                  <a:pt x="0" y="41"/>
                                </a:cubicBezTo>
                                <a:cubicBezTo>
                                  <a:pt x="4" y="44"/>
                                  <a:pt x="8" y="43"/>
                                  <a:pt x="12" y="46"/>
                                </a:cubicBezTo>
                                <a:cubicBezTo>
                                  <a:pt x="18" y="51"/>
                                  <a:pt x="19" y="62"/>
                                  <a:pt x="25" y="66"/>
                                </a:cubicBezTo>
                                <a:cubicBezTo>
                                  <a:pt x="25" y="66"/>
                                  <a:pt x="23" y="48"/>
                                  <a:pt x="23" y="40"/>
                                </a:cubicBezTo>
                                <a:cubicBezTo>
                                  <a:pt x="23" y="28"/>
                                  <a:pt x="36" y="4"/>
                                  <a:pt x="36" y="4"/>
                                </a:cubicBez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1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734820" cy="1032595"/>
                          </a:xfrm>
                          <a:custGeom>
                            <a:avLst/>
                            <a:gdLst>
                              <a:gd name="T0" fmla="*/ 463 w 463"/>
                              <a:gd name="T1" fmla="*/ 142 h 276"/>
                              <a:gd name="T2" fmla="*/ 428 w 463"/>
                              <a:gd name="T3" fmla="*/ 113 h 276"/>
                              <a:gd name="T4" fmla="*/ 319 w 463"/>
                              <a:gd name="T5" fmla="*/ 87 h 276"/>
                              <a:gd name="T6" fmla="*/ 186 w 463"/>
                              <a:gd name="T7" fmla="*/ 0 h 276"/>
                              <a:gd name="T8" fmla="*/ 193 w 463"/>
                              <a:gd name="T9" fmla="*/ 117 h 276"/>
                              <a:gd name="T10" fmla="*/ 210 w 463"/>
                              <a:gd name="T11" fmla="*/ 147 h 276"/>
                              <a:gd name="T12" fmla="*/ 160 w 463"/>
                              <a:gd name="T13" fmla="*/ 177 h 276"/>
                              <a:gd name="T14" fmla="*/ 10 w 463"/>
                              <a:gd name="T15" fmla="*/ 188 h 276"/>
                              <a:gd name="T16" fmla="*/ 33 w 463"/>
                              <a:gd name="T17" fmla="*/ 212 h 276"/>
                              <a:gd name="T18" fmla="*/ 18 w 463"/>
                              <a:gd name="T19" fmla="*/ 246 h 276"/>
                              <a:gd name="T20" fmla="*/ 146 w 463"/>
                              <a:gd name="T21" fmla="*/ 225 h 276"/>
                              <a:gd name="T22" fmla="*/ 283 w 463"/>
                              <a:gd name="T23" fmla="*/ 271 h 276"/>
                              <a:gd name="T24" fmla="*/ 411 w 463"/>
                              <a:gd name="T25" fmla="*/ 159 h 276"/>
                              <a:gd name="T26" fmla="*/ 463 w 463"/>
                              <a:gd name="T27" fmla="*/ 142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463" h="276">
                                <a:moveTo>
                                  <a:pt x="463" y="142"/>
                                </a:moveTo>
                                <a:cubicBezTo>
                                  <a:pt x="449" y="135"/>
                                  <a:pt x="428" y="127"/>
                                  <a:pt x="428" y="113"/>
                                </a:cubicBezTo>
                                <a:cubicBezTo>
                                  <a:pt x="425" y="46"/>
                                  <a:pt x="349" y="29"/>
                                  <a:pt x="319" y="87"/>
                                </a:cubicBezTo>
                                <a:cubicBezTo>
                                  <a:pt x="269" y="34"/>
                                  <a:pt x="186" y="0"/>
                                  <a:pt x="186" y="0"/>
                                </a:cubicBezTo>
                                <a:cubicBezTo>
                                  <a:pt x="186" y="0"/>
                                  <a:pt x="165" y="61"/>
                                  <a:pt x="193" y="117"/>
                                </a:cubicBezTo>
                                <a:cubicBezTo>
                                  <a:pt x="198" y="128"/>
                                  <a:pt x="204" y="138"/>
                                  <a:pt x="210" y="147"/>
                                </a:cubicBezTo>
                                <a:cubicBezTo>
                                  <a:pt x="192" y="156"/>
                                  <a:pt x="169" y="169"/>
                                  <a:pt x="160" y="177"/>
                                </a:cubicBezTo>
                                <a:cubicBezTo>
                                  <a:pt x="135" y="174"/>
                                  <a:pt x="24" y="170"/>
                                  <a:pt x="10" y="188"/>
                                </a:cubicBezTo>
                                <a:cubicBezTo>
                                  <a:pt x="0" y="199"/>
                                  <a:pt x="31" y="198"/>
                                  <a:pt x="33" y="212"/>
                                </a:cubicBezTo>
                                <a:cubicBezTo>
                                  <a:pt x="35" y="226"/>
                                  <a:pt x="3" y="236"/>
                                  <a:pt x="18" y="246"/>
                                </a:cubicBezTo>
                                <a:cubicBezTo>
                                  <a:pt x="34" y="257"/>
                                  <a:pt x="143" y="225"/>
                                  <a:pt x="146" y="225"/>
                                </a:cubicBezTo>
                                <a:cubicBezTo>
                                  <a:pt x="150" y="229"/>
                                  <a:pt x="209" y="276"/>
                                  <a:pt x="283" y="271"/>
                                </a:cubicBezTo>
                                <a:cubicBezTo>
                                  <a:pt x="382" y="263"/>
                                  <a:pt x="401" y="196"/>
                                  <a:pt x="411" y="159"/>
                                </a:cubicBezTo>
                                <a:cubicBezTo>
                                  <a:pt x="418" y="134"/>
                                  <a:pt x="463" y="142"/>
                                  <a:pt x="463" y="14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9"/>
                        <wps:cNvSpPr>
                          <a:spLocks/>
                        </wps:cNvSpPr>
                        <wps:spPr bwMode="auto">
                          <a:xfrm>
                            <a:off x="519379" y="131673"/>
                            <a:ext cx="951865" cy="763499"/>
                          </a:xfrm>
                          <a:custGeom>
                            <a:avLst/>
                            <a:gdLst>
                              <a:gd name="T0" fmla="*/ 6 w 254"/>
                              <a:gd name="T1" fmla="*/ 0 h 204"/>
                              <a:gd name="T2" fmla="*/ 143 w 254"/>
                              <a:gd name="T3" fmla="*/ 186 h 204"/>
                              <a:gd name="T4" fmla="*/ 176 w 254"/>
                              <a:gd name="T5" fmla="*/ 66 h 204"/>
                              <a:gd name="T6" fmla="*/ 6 w 254"/>
                              <a:gd name="T7" fmla="*/ 0 h 2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54" h="204">
                                <a:moveTo>
                                  <a:pt x="6" y="0"/>
                                </a:moveTo>
                                <a:cubicBezTo>
                                  <a:pt x="0" y="67"/>
                                  <a:pt x="50" y="166"/>
                                  <a:pt x="143" y="186"/>
                                </a:cubicBezTo>
                                <a:cubicBezTo>
                                  <a:pt x="228" y="204"/>
                                  <a:pt x="254" y="119"/>
                                  <a:pt x="176" y="66"/>
                                </a:cubicBezTo>
                                <a:cubicBezTo>
                                  <a:pt x="126" y="32"/>
                                  <a:pt x="6" y="0"/>
                                  <a:pt x="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0" name="Group 9"/>
                      <wpg:cNvGrpSpPr>
                        <a:grpSpLocks noChangeAspect="1"/>
                      </wpg:cNvGrpSpPr>
                      <wpg:grpSpPr>
                        <a:xfrm>
                          <a:off x="0" y="266700"/>
                          <a:ext cx="5946140" cy="535940"/>
                          <a:chOff x="0" y="0"/>
                          <a:chExt cx="5952490" cy="562222"/>
                        </a:xfrm>
                      </wpg:grpSpPr>
                      <wps:wsp>
                        <wps:cNvPr id="31" name="Freeform 31"/>
                        <wps:cNvSpPr>
                          <a:spLocks/>
                        </wps:cNvSpPr>
                        <wps:spPr bwMode="auto">
                          <a:xfrm>
                            <a:off x="0" y="179317"/>
                            <a:ext cx="5952490" cy="382905"/>
                          </a:xfrm>
                          <a:custGeom>
                            <a:avLst/>
                            <a:gdLst>
                              <a:gd name="T0" fmla="*/ 0 w 2179"/>
                              <a:gd name="T1" fmla="*/ 95 h 140"/>
                              <a:gd name="T2" fmla="*/ 317 w 2179"/>
                              <a:gd name="T3" fmla="*/ 57 h 140"/>
                              <a:gd name="T4" fmla="*/ 605 w 2179"/>
                              <a:gd name="T5" fmla="*/ 95 h 140"/>
                              <a:gd name="T6" fmla="*/ 882 w 2179"/>
                              <a:gd name="T7" fmla="*/ 133 h 140"/>
                              <a:gd name="T8" fmla="*/ 1190 w 2179"/>
                              <a:gd name="T9" fmla="*/ 132 h 140"/>
                              <a:gd name="T10" fmla="*/ 1651 w 2179"/>
                              <a:gd name="T11" fmla="*/ 55 h 140"/>
                              <a:gd name="T12" fmla="*/ 2161 w 2179"/>
                              <a:gd name="T13" fmla="*/ 42 h 140"/>
                              <a:gd name="T14" fmla="*/ 2173 w 2179"/>
                              <a:gd name="T15" fmla="*/ 24 h 140"/>
                              <a:gd name="T16" fmla="*/ 1670 w 2179"/>
                              <a:gd name="T17" fmla="*/ 43 h 140"/>
                              <a:gd name="T18" fmla="*/ 1198 w 2179"/>
                              <a:gd name="T19" fmla="*/ 121 h 140"/>
                              <a:gd name="T20" fmla="*/ 888 w 2179"/>
                              <a:gd name="T21" fmla="*/ 121 h 140"/>
                              <a:gd name="T22" fmla="*/ 606 w 2179"/>
                              <a:gd name="T23" fmla="*/ 81 h 140"/>
                              <a:gd name="T24" fmla="*/ 11 w 2179"/>
                              <a:gd name="T25" fmla="*/ 68 h 140"/>
                              <a:gd name="T26" fmla="*/ 0 w 2179"/>
                              <a:gd name="T27" fmla="*/ 95 h 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179" h="140">
                                <a:moveTo>
                                  <a:pt x="0" y="95"/>
                                </a:moveTo>
                                <a:cubicBezTo>
                                  <a:pt x="74" y="59"/>
                                  <a:pt x="197" y="52"/>
                                  <a:pt x="317" y="57"/>
                                </a:cubicBezTo>
                                <a:cubicBezTo>
                                  <a:pt x="414" y="61"/>
                                  <a:pt x="510" y="77"/>
                                  <a:pt x="605" y="95"/>
                                </a:cubicBezTo>
                                <a:cubicBezTo>
                                  <a:pt x="697" y="112"/>
                                  <a:pt x="788" y="126"/>
                                  <a:pt x="882" y="133"/>
                                </a:cubicBezTo>
                                <a:cubicBezTo>
                                  <a:pt x="984" y="140"/>
                                  <a:pt x="1087" y="140"/>
                                  <a:pt x="1190" y="132"/>
                                </a:cubicBezTo>
                                <a:cubicBezTo>
                                  <a:pt x="1346" y="119"/>
                                  <a:pt x="1498" y="83"/>
                                  <a:pt x="1651" y="55"/>
                                </a:cubicBezTo>
                                <a:cubicBezTo>
                                  <a:pt x="1821" y="24"/>
                                  <a:pt x="1990" y="18"/>
                                  <a:pt x="2161" y="42"/>
                                </a:cubicBezTo>
                                <a:cubicBezTo>
                                  <a:pt x="2165" y="42"/>
                                  <a:pt x="2179" y="25"/>
                                  <a:pt x="2173" y="24"/>
                                </a:cubicBezTo>
                                <a:cubicBezTo>
                                  <a:pt x="2004" y="0"/>
                                  <a:pt x="1838" y="13"/>
                                  <a:pt x="1670" y="43"/>
                                </a:cubicBezTo>
                                <a:cubicBezTo>
                                  <a:pt x="1513" y="71"/>
                                  <a:pt x="1358" y="109"/>
                                  <a:pt x="1198" y="121"/>
                                </a:cubicBezTo>
                                <a:cubicBezTo>
                                  <a:pt x="1095" y="130"/>
                                  <a:pt x="991" y="129"/>
                                  <a:pt x="888" y="121"/>
                                </a:cubicBezTo>
                                <a:cubicBezTo>
                                  <a:pt x="793" y="114"/>
                                  <a:pt x="700" y="98"/>
                                  <a:pt x="606" y="81"/>
                                </a:cubicBezTo>
                                <a:cubicBezTo>
                                  <a:pt x="530" y="67"/>
                                  <a:pt x="218" y="4"/>
                                  <a:pt x="11" y="68"/>
                                </a:cubicBezTo>
                                <a:lnTo>
                                  <a:pt x="0" y="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>
                            <a:noFill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2" name="Group 32"/>
                        <wpg:cNvGrpSpPr>
                          <a:grpSpLocks noChangeAspect="1"/>
                        </wpg:cNvGrpSpPr>
                        <wpg:grpSpPr>
                          <a:xfrm rot="21240751" flipH="1">
                            <a:off x="131448" y="0"/>
                            <a:ext cx="444497" cy="322580"/>
                            <a:chOff x="131448" y="0"/>
                            <a:chExt cx="1555750" cy="1195350"/>
                          </a:xfrm>
                        </wpg:grpSpPr>
                        <wps:wsp>
                          <wps:cNvPr id="33" name="Freeform 33"/>
                          <wps:cNvSpPr>
                            <a:spLocks/>
                          </wps:cNvSpPr>
                          <wps:spPr bwMode="auto">
                            <a:xfrm>
                              <a:off x="921490" y="892455"/>
                              <a:ext cx="184150" cy="302895"/>
                            </a:xfrm>
                            <a:custGeom>
                              <a:avLst/>
                              <a:gdLst>
                                <a:gd name="T0" fmla="*/ 45 w 49"/>
                                <a:gd name="T1" fmla="*/ 2 h 81"/>
                                <a:gd name="T2" fmla="*/ 37 w 49"/>
                                <a:gd name="T3" fmla="*/ 48 h 81"/>
                                <a:gd name="T4" fmla="*/ 49 w 49"/>
                                <a:gd name="T5" fmla="*/ 68 h 81"/>
                                <a:gd name="T6" fmla="*/ 30 w 49"/>
                                <a:gd name="T7" fmla="*/ 66 h 81"/>
                                <a:gd name="T8" fmla="*/ 0 w 49"/>
                                <a:gd name="T9" fmla="*/ 81 h 81"/>
                                <a:gd name="T10" fmla="*/ 21 w 49"/>
                                <a:gd name="T11" fmla="*/ 52 h 81"/>
                                <a:gd name="T12" fmla="*/ 30 w 49"/>
                                <a:gd name="T13" fmla="*/ 0 h 81"/>
                                <a:gd name="T14" fmla="*/ 45 w 49"/>
                                <a:gd name="T15" fmla="*/ 2 h 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9" h="81">
                                  <a:moveTo>
                                    <a:pt x="45" y="2"/>
                                  </a:moveTo>
                                  <a:cubicBezTo>
                                    <a:pt x="45" y="2"/>
                                    <a:pt x="37" y="38"/>
                                    <a:pt x="37" y="48"/>
                                  </a:cubicBezTo>
                                  <a:cubicBezTo>
                                    <a:pt x="37" y="59"/>
                                    <a:pt x="49" y="68"/>
                                    <a:pt x="49" y="68"/>
                                  </a:cubicBezTo>
                                  <a:cubicBezTo>
                                    <a:pt x="42" y="69"/>
                                    <a:pt x="37" y="64"/>
                                    <a:pt x="30" y="66"/>
                                  </a:cubicBezTo>
                                  <a:cubicBezTo>
                                    <a:pt x="19" y="68"/>
                                    <a:pt x="9" y="79"/>
                                    <a:pt x="0" y="81"/>
                                  </a:cubicBezTo>
                                  <a:cubicBezTo>
                                    <a:pt x="0" y="81"/>
                                    <a:pt x="16" y="61"/>
                                    <a:pt x="21" y="52"/>
                                  </a:cubicBezTo>
                                  <a:cubicBezTo>
                                    <a:pt x="29" y="38"/>
                                    <a:pt x="30" y="0"/>
                                    <a:pt x="30" y="0"/>
                                  </a:cubicBezTo>
                                  <a:lnTo>
                                    <a:pt x="45" y="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41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Freeform 34"/>
                          <wps:cNvSpPr>
                            <a:spLocks/>
                          </wps:cNvSpPr>
                          <wps:spPr bwMode="auto">
                            <a:xfrm>
                              <a:off x="753240" y="885140"/>
                              <a:ext cx="164465" cy="276860"/>
                            </a:xfrm>
                            <a:custGeom>
                              <a:avLst/>
                              <a:gdLst>
                                <a:gd name="T0" fmla="*/ 44 w 44"/>
                                <a:gd name="T1" fmla="*/ 3 h 74"/>
                                <a:gd name="T2" fmla="*/ 34 w 44"/>
                                <a:gd name="T3" fmla="*/ 45 h 74"/>
                                <a:gd name="T4" fmla="*/ 44 w 44"/>
                                <a:gd name="T5" fmla="*/ 64 h 74"/>
                                <a:gd name="T6" fmla="*/ 27 w 44"/>
                                <a:gd name="T7" fmla="*/ 61 h 74"/>
                                <a:gd name="T8" fmla="*/ 0 w 44"/>
                                <a:gd name="T9" fmla="*/ 74 h 74"/>
                                <a:gd name="T10" fmla="*/ 19 w 44"/>
                                <a:gd name="T11" fmla="*/ 48 h 74"/>
                                <a:gd name="T12" fmla="*/ 30 w 44"/>
                                <a:gd name="T13" fmla="*/ 0 h 74"/>
                                <a:gd name="T14" fmla="*/ 44 w 44"/>
                                <a:gd name="T15" fmla="*/ 3 h 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44" h="74">
                                  <a:moveTo>
                                    <a:pt x="44" y="3"/>
                                  </a:moveTo>
                                  <a:cubicBezTo>
                                    <a:pt x="44" y="3"/>
                                    <a:pt x="35" y="35"/>
                                    <a:pt x="34" y="45"/>
                                  </a:cubicBezTo>
                                  <a:cubicBezTo>
                                    <a:pt x="34" y="56"/>
                                    <a:pt x="44" y="64"/>
                                    <a:pt x="44" y="64"/>
                                  </a:cubicBezTo>
                                  <a:cubicBezTo>
                                    <a:pt x="37" y="65"/>
                                    <a:pt x="33" y="61"/>
                                    <a:pt x="27" y="61"/>
                                  </a:cubicBezTo>
                                  <a:cubicBezTo>
                                    <a:pt x="17" y="63"/>
                                    <a:pt x="8" y="74"/>
                                    <a:pt x="0" y="74"/>
                                  </a:cubicBezTo>
                                  <a:cubicBezTo>
                                    <a:pt x="0" y="74"/>
                                    <a:pt x="15" y="56"/>
                                    <a:pt x="19" y="48"/>
                                  </a:cubicBezTo>
                                  <a:cubicBezTo>
                                    <a:pt x="28" y="35"/>
                                    <a:pt x="30" y="0"/>
                                    <a:pt x="30" y="0"/>
                                  </a:cubicBezTo>
                                  <a:lnTo>
                                    <a:pt x="44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7941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Freeform 35"/>
                          <wps:cNvSpPr>
                            <a:spLocks/>
                          </wps:cNvSpPr>
                          <wps:spPr bwMode="auto">
                            <a:xfrm>
                              <a:off x="131448" y="0"/>
                              <a:ext cx="1555750" cy="1043940"/>
                            </a:xfrm>
                            <a:custGeom>
                              <a:avLst/>
                              <a:gdLst>
                                <a:gd name="T0" fmla="*/ 376 w 415"/>
                                <a:gd name="T1" fmla="*/ 239 h 279"/>
                                <a:gd name="T2" fmla="*/ 394 w 415"/>
                                <a:gd name="T3" fmla="*/ 219 h 279"/>
                                <a:gd name="T4" fmla="*/ 295 w 415"/>
                                <a:gd name="T5" fmla="*/ 191 h 279"/>
                                <a:gd name="T6" fmla="*/ 164 w 415"/>
                                <a:gd name="T7" fmla="*/ 85 h 279"/>
                                <a:gd name="T8" fmla="*/ 107 w 415"/>
                                <a:gd name="T9" fmla="*/ 4 h 279"/>
                                <a:gd name="T10" fmla="*/ 50 w 415"/>
                                <a:gd name="T11" fmla="*/ 39 h 279"/>
                                <a:gd name="T12" fmla="*/ 0 w 415"/>
                                <a:gd name="T13" fmla="*/ 61 h 279"/>
                                <a:gd name="T14" fmla="*/ 54 w 415"/>
                                <a:gd name="T15" fmla="*/ 80 h 279"/>
                                <a:gd name="T16" fmla="*/ 115 w 415"/>
                                <a:gd name="T17" fmla="*/ 239 h 279"/>
                                <a:gd name="T18" fmla="*/ 306 w 415"/>
                                <a:gd name="T19" fmla="*/ 248 h 279"/>
                                <a:gd name="T20" fmla="*/ 373 w 415"/>
                                <a:gd name="T21" fmla="*/ 261 h 279"/>
                                <a:gd name="T22" fmla="*/ 376 w 415"/>
                                <a:gd name="T23" fmla="*/ 239 h 2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</a:cxnLst>
                              <a:rect l="0" t="0" r="r" b="b"/>
                              <a:pathLst>
                                <a:path w="415" h="279">
                                  <a:moveTo>
                                    <a:pt x="376" y="239"/>
                                  </a:moveTo>
                                  <a:cubicBezTo>
                                    <a:pt x="385" y="230"/>
                                    <a:pt x="415" y="229"/>
                                    <a:pt x="394" y="219"/>
                                  </a:cubicBezTo>
                                  <a:cubicBezTo>
                                    <a:pt x="338" y="191"/>
                                    <a:pt x="303" y="206"/>
                                    <a:pt x="295" y="191"/>
                                  </a:cubicBezTo>
                                  <a:cubicBezTo>
                                    <a:pt x="270" y="152"/>
                                    <a:pt x="152" y="117"/>
                                    <a:pt x="164" y="85"/>
                                  </a:cubicBezTo>
                                  <a:cubicBezTo>
                                    <a:pt x="168" y="75"/>
                                    <a:pt x="162" y="11"/>
                                    <a:pt x="107" y="4"/>
                                  </a:cubicBezTo>
                                  <a:cubicBezTo>
                                    <a:pt x="73" y="0"/>
                                    <a:pt x="56" y="27"/>
                                    <a:pt x="50" y="39"/>
                                  </a:cubicBezTo>
                                  <a:cubicBezTo>
                                    <a:pt x="44" y="50"/>
                                    <a:pt x="0" y="61"/>
                                    <a:pt x="0" y="61"/>
                                  </a:cubicBezTo>
                                  <a:cubicBezTo>
                                    <a:pt x="0" y="61"/>
                                    <a:pt x="50" y="71"/>
                                    <a:pt x="54" y="80"/>
                                  </a:cubicBezTo>
                                  <a:cubicBezTo>
                                    <a:pt x="61" y="98"/>
                                    <a:pt x="23" y="186"/>
                                    <a:pt x="115" y="239"/>
                                  </a:cubicBezTo>
                                  <a:cubicBezTo>
                                    <a:pt x="185" y="279"/>
                                    <a:pt x="274" y="262"/>
                                    <a:pt x="306" y="248"/>
                                  </a:cubicBezTo>
                                  <a:cubicBezTo>
                                    <a:pt x="323" y="251"/>
                                    <a:pt x="348" y="260"/>
                                    <a:pt x="373" y="261"/>
                                  </a:cubicBezTo>
                                  <a:cubicBezTo>
                                    <a:pt x="391" y="262"/>
                                    <a:pt x="366" y="249"/>
                                    <a:pt x="376" y="23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6"/>
                          <wps:cNvSpPr>
                            <a:spLocks/>
                          </wps:cNvSpPr>
                          <wps:spPr bwMode="auto">
                            <a:xfrm>
                              <a:off x="299698" y="153620"/>
                              <a:ext cx="1200150" cy="762635"/>
                            </a:xfrm>
                            <a:custGeom>
                              <a:avLst/>
                              <a:gdLst>
                                <a:gd name="T0" fmla="*/ 320 w 320"/>
                                <a:gd name="T1" fmla="*/ 123 h 204"/>
                                <a:gd name="T2" fmla="*/ 57 w 320"/>
                                <a:gd name="T3" fmla="*/ 135 h 204"/>
                                <a:gd name="T4" fmla="*/ 176 w 320"/>
                                <a:gd name="T5" fmla="*/ 66 h 204"/>
                                <a:gd name="T6" fmla="*/ 320 w 320"/>
                                <a:gd name="T7" fmla="*/ 123 h 2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0" h="204">
                                  <a:moveTo>
                                    <a:pt x="320" y="123"/>
                                  </a:moveTo>
                                  <a:cubicBezTo>
                                    <a:pt x="261" y="180"/>
                                    <a:pt x="119" y="204"/>
                                    <a:pt x="57" y="135"/>
                                  </a:cubicBezTo>
                                  <a:cubicBezTo>
                                    <a:pt x="0" y="71"/>
                                    <a:pt x="93" y="0"/>
                                    <a:pt x="176" y="66"/>
                                  </a:cubicBezTo>
                                  <a:cubicBezTo>
                                    <a:pt x="223" y="103"/>
                                    <a:pt x="320" y="123"/>
                                    <a:pt x="320" y="12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E0A6C28" id="Continuation footer" o:spid="_x0000_s1026" alt="Horizontal curved branch with a bird sitting on the left side and a flying bird above it on the right side" style="position:absolute;margin-left:-36pt;margin-top:684.7pt;width:468pt;height:63.35pt;z-index:251660288;mso-position-vertical-relative:page;mso-width-relative:margin;mso-height-relative:margin" coordsize="59461,8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">
              <v:group id="Group 17" o:spid="_x0000_s1027" style="position:absolute;left:54578;width:4051;height:2565;rotation:-312598fd;flip:x" coordsize="17348,11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">
                <o:lock v:ext="edit" aspectratio="t"/>
                <v:shape id="Freeform 16" o:spid="_x0000_s1028" style="position:absolute;left:5340;top:8266;width:1949;height:2392;visibility:visible;mso-wrap-style:square;v-text-anchor:top" coordsize="52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" path="m44,c44,,25,21,18,25,11,31,,27,,27v2,5,7,6,10,11c13,46,10,57,14,64v,,5,-19,8,-26c28,26,52,9,52,9l44,xe" fillcolor="#f7941e" stroked="f">
                  <v:path arrowok="t" o:connecttype="custom" o:connectlocs="164953,0;67481,93464;0,100941;37489,142065;52485,239268;82477,142065;194945,33647;164953,0" o:connectangles="0,0,0,0,0,0,0,0"/>
                </v:shape>
                <v:shape id="Freeform 17" o:spid="_x0000_s1029" style="position:absolute;left:6291;top:8997;width:1352;height:2469;visibility:visible;mso-wrap-style:square;v-text-anchor:top" coordsize="36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" path="m25,v,,-7,25,-11,32c10,39,,41,,41v4,3,8,2,12,5c18,51,19,62,25,66v,,-2,-18,-2,-26c23,28,36,4,36,4l25,xe" fillcolor="#f7941e" stroked="f">
                  <v:path arrowok="t" o:connecttype="custom" o:connectlocs="93927,0;52599,119701;0,153367;45085,172071;93927,246884;86413,149627;135255,14963;93927,0" o:connectangles="0,0,0,0,0,0,0,0"/>
                </v:shape>
                <v:shape id="Freeform 18" o:spid="_x0000_s1030" style="position:absolute;width:17348;height:10325;visibility:visible;mso-wrap-style:square;v-text-anchor:top" coordsize="463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" path="m463,142v-14,-7,-35,-15,-35,-29c425,46,349,29,319,87,269,34,186,,186,v,,-21,61,7,117c198,128,204,138,210,147v-18,9,-41,22,-50,30c135,174,24,170,10,188,,199,31,198,33,212v2,14,-30,24,-15,34c34,257,143,225,146,225v4,4,63,51,137,46c382,263,401,196,411,159v7,-25,52,-17,52,-17xe" fillcolor="#60c5ba [3205]" stroked="f">
                  <v:path arrowok="t" o:connecttype="custom" o:connectlocs="1734820,531263;1603678,422765;1195265,325492;696926,0;723154,437730;786851,549969;599506,662208;37469,703362;123648,793153;67444,920356;547049,841789;1060376,1013889;1539981,594865;1734820,531263" o:connectangles="0,0,0,0,0,0,0,0,0,0,0,0,0,0"/>
                </v:shape>
                <v:shape id="Freeform 19" o:spid="_x0000_s1031" style="position:absolute;left:5193;top:1316;width:9519;height:7635;visibility:visible;mso-wrap-style:square;v-text-anchor:top" coordsize="254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" path="m6,c,67,50,166,143,186v85,18,111,-67,33,-120c126,32,6,,6,xe" fillcolor="#9fdcd5 [1941]" stroked="f">
                  <v:path arrowok="t" o:connecttype="custom" o:connectlocs="22485,0;535893,696131;659560,247014;22485,0" o:connectangles="0,0,0,0"/>
                </v:shape>
              </v:group>
              <v:group id="Group 9" o:spid="_x0000_s1032" style="position:absolute;top:2667;width:59461;height:5359" coordsize="59524,5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<o:lock v:ext="edit" aspectratio="t"/>
                <v:shape id="Freeform 31" o:spid="_x0000_s1033" style="position:absolute;top:1793;width:59524;height:3829;visibility:visible;mso-wrap-style:square;v-text-anchor:top" coordsize="2179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" path="m,95c74,59,197,52,317,57v97,4,193,20,288,38c697,112,788,126,882,133v102,7,205,7,308,-1c1346,119,1498,83,1651,55,1821,24,1990,18,2161,42v4,,18,-17,12,-18c2004,,1838,13,1670,43v-157,28,-312,66,-472,78c1095,130,991,129,888,121,793,114,700,98,606,81,530,67,218,4,11,68l,95xe" fillcolor="#725e54 [3215]" stroked="f">
                  <v:path arrowok="t" o:connecttype="custom" o:connectlocs="0,259828;865966,155897;1652711,259828;2409406,363760;3250786,361025;4510124,150427;5903318,114872;5936099,65641;4562028,117607;3272640,330939;2425797,330939;1655442,221538;30049,185982;0,259828" o:connectangles="0,0,0,0,0,0,0,0,0,0,0,0,0,0"/>
                </v:shape>
                <v:group id="Group 32" o:spid="_x0000_s1034" style="position:absolute;left:1314;width:4445;height:3225;rotation:392396fd;flip:x" coordorigin="1314" coordsize="15557,11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">
                  <o:lock v:ext="edit" aspectratio="t"/>
                  <v:shape id="Freeform 33" o:spid="_x0000_s1035" style="position:absolute;left:9214;top:8924;width:1842;height:3029;visibility:visible;mso-wrap-style:square;v-text-anchor:top" coordsize="49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" path="m45,2v,,-8,36,-8,46c37,59,49,68,49,68,42,69,37,64,30,66,19,68,9,79,,81,,81,16,61,21,52,29,38,30,,30,l45,2xe" fillcolor="#f7941e" stroked="f">
                    <v:path arrowok="t" o:connecttype="custom" o:connectlocs="169117,7479;139052,179493;184150,254282;112745,246803;0,302895;78921,194451;112745,0;169117,7479" o:connectangles="0,0,0,0,0,0,0,0"/>
                  </v:shape>
                  <v:shape id="Freeform 34" o:spid="_x0000_s1036" style="position:absolute;left:7532;top:8851;width:1645;height:2769;visibility:visible;mso-wrap-style:square;v-text-anchor:top" coordsize="44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" path="m44,3v,,-9,32,-10,42c34,56,44,64,44,64,37,65,33,61,27,61,17,63,8,74,,74,,74,15,56,19,48,28,35,30,,30,l44,3xe" fillcolor="#f7941e" stroked="f">
                    <v:path arrowok="t" o:connecttype="custom" o:connectlocs="164465,11224;127087,168361;164465,239446;100922,228222;0,276860;71019,179585;112135,0;164465,11224" o:connectangles="0,0,0,0,0,0,0,0"/>
                  </v:shape>
                  <v:shape id="Freeform 35" o:spid="_x0000_s1037" style="position:absolute;left:1314;width:15557;height:10439;visibility:visible;mso-wrap-style:square;v-text-anchor:top" coordsize="415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" path="m376,239v9,-9,39,-10,18,-20c338,191,303,206,295,191,270,152,152,117,164,85,168,75,162,11,107,4,73,,56,27,50,39,44,50,,61,,61v,,50,10,54,19c61,98,23,186,115,239v70,40,159,23,191,9c323,251,348,260,373,261v18,1,-7,-12,3,-22xe" fillcolor="#60c5ba [3205]" stroked="f">
                    <v:path arrowok="t" o:connecttype="custom" o:connectlocs="1409547,894271;1477025,819437;1105895,714669;614802,318046;401121,14967;187440,145927;0,228245;202435,299338;431111,894271;1147131,927947;1398301,976589;1409547,894271" o:connectangles="0,0,0,0,0,0,0,0,0,0,0,0"/>
                  </v:shape>
                  <v:shape id="Freeform 36" o:spid="_x0000_s1038" style="position:absolute;left:2996;top:1536;width:12002;height:7626;visibility:visible;mso-wrap-style:square;v-text-anchor:top" coordsize="320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" path="m320,123c261,180,119,204,57,135,,71,93,,176,66v47,37,144,57,144,57xe" fillcolor="#9fdcd5 [1941]" stroked="f">
                    <v:path arrowok="t" o:connecttype="custom" o:connectlocs="1200150,459824;213777,504685;660083,246735;1200150,459824" o:connectangles="0,0,0,0"/>
                  </v:shape>
                </v:group>
              </v:group>
              <w10:wrap anchory="page"/>
              <w10:anchorlock/>
            </v:group>
          </w:pict>
        </mc:Fallback>
      </mc:AlternateContent>
    </w:r>
    <w:r w:rsidR="00757E9C">
      <w:t xml:space="preserve">Page </w:t>
    </w:r>
    <w:r w:rsidR="00757E9C">
      <w:fldChar w:fldCharType="begin"/>
    </w:r>
    <w:r w:rsidR="00757E9C">
      <w:instrText xml:space="preserve"> Page \# 0# </w:instrText>
    </w:r>
    <w:r w:rsidR="00757E9C">
      <w:fldChar w:fldCharType="separate"/>
    </w:r>
    <w:r w:rsidR="000F7122">
      <w:rPr>
        <w:noProof/>
      </w:rPr>
      <w:t>02</w:t>
    </w:r>
    <w:r w:rsidR="00757E9C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EB9E54" w14:textId="77777777" w:rsidR="00752FC4" w:rsidRDefault="0038000D" w:rsidP="00752FC4">
    <w:pPr>
      <w:pStyle w:val="Footer"/>
      <w:jc w:val="right"/>
    </w:pPr>
    <w:r>
      <w:rPr>
        <w:noProof/>
      </w:rPr>
      <mc:AlternateContent>
        <mc:Choice Requires="wpg">
          <w:drawing>
            <wp:inline distT="0" distB="0" distL="0" distR="0" wp14:anchorId="287D30DA" wp14:editId="65C7D33D">
              <wp:extent cx="5943600" cy="539496"/>
              <wp:effectExtent l="0" t="19050" r="0" b="0"/>
              <wp:docPr id="37" name="Group 9" descr="Bird sitting on branch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5943600" cy="539496"/>
                        <a:chOff x="0" y="0"/>
                        <a:chExt cx="5952490" cy="562222"/>
                      </a:xfrm>
                    </wpg:grpSpPr>
                    <wps:wsp>
                      <wps:cNvPr id="38" name="Freeform 38"/>
                      <wps:cNvSpPr>
                        <a:spLocks/>
                      </wps:cNvSpPr>
                      <wps:spPr bwMode="auto">
                        <a:xfrm>
                          <a:off x="0" y="179317"/>
                          <a:ext cx="5952490" cy="382905"/>
                        </a:xfrm>
                        <a:custGeom>
                          <a:avLst/>
                          <a:gdLst>
                            <a:gd name="T0" fmla="*/ 0 w 2179"/>
                            <a:gd name="T1" fmla="*/ 95 h 140"/>
                            <a:gd name="T2" fmla="*/ 317 w 2179"/>
                            <a:gd name="T3" fmla="*/ 57 h 140"/>
                            <a:gd name="T4" fmla="*/ 605 w 2179"/>
                            <a:gd name="T5" fmla="*/ 95 h 140"/>
                            <a:gd name="T6" fmla="*/ 882 w 2179"/>
                            <a:gd name="T7" fmla="*/ 133 h 140"/>
                            <a:gd name="T8" fmla="*/ 1190 w 2179"/>
                            <a:gd name="T9" fmla="*/ 132 h 140"/>
                            <a:gd name="T10" fmla="*/ 1651 w 2179"/>
                            <a:gd name="T11" fmla="*/ 55 h 140"/>
                            <a:gd name="T12" fmla="*/ 2161 w 2179"/>
                            <a:gd name="T13" fmla="*/ 42 h 140"/>
                            <a:gd name="T14" fmla="*/ 2173 w 2179"/>
                            <a:gd name="T15" fmla="*/ 24 h 140"/>
                            <a:gd name="T16" fmla="*/ 1670 w 2179"/>
                            <a:gd name="T17" fmla="*/ 43 h 140"/>
                            <a:gd name="T18" fmla="*/ 1198 w 2179"/>
                            <a:gd name="T19" fmla="*/ 121 h 140"/>
                            <a:gd name="T20" fmla="*/ 888 w 2179"/>
                            <a:gd name="T21" fmla="*/ 121 h 140"/>
                            <a:gd name="T22" fmla="*/ 606 w 2179"/>
                            <a:gd name="T23" fmla="*/ 81 h 140"/>
                            <a:gd name="T24" fmla="*/ 11 w 2179"/>
                            <a:gd name="T25" fmla="*/ 68 h 140"/>
                            <a:gd name="T26" fmla="*/ 0 w 2179"/>
                            <a:gd name="T27" fmla="*/ 95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2179" h="140">
                              <a:moveTo>
                                <a:pt x="0" y="95"/>
                              </a:moveTo>
                              <a:cubicBezTo>
                                <a:pt x="74" y="59"/>
                                <a:pt x="197" y="52"/>
                                <a:pt x="317" y="57"/>
                              </a:cubicBezTo>
                              <a:cubicBezTo>
                                <a:pt x="414" y="61"/>
                                <a:pt x="510" y="77"/>
                                <a:pt x="605" y="95"/>
                              </a:cubicBezTo>
                              <a:cubicBezTo>
                                <a:pt x="697" y="112"/>
                                <a:pt x="788" y="126"/>
                                <a:pt x="882" y="133"/>
                              </a:cubicBezTo>
                              <a:cubicBezTo>
                                <a:pt x="984" y="140"/>
                                <a:pt x="1087" y="140"/>
                                <a:pt x="1190" y="132"/>
                              </a:cubicBezTo>
                              <a:cubicBezTo>
                                <a:pt x="1346" y="119"/>
                                <a:pt x="1498" y="83"/>
                                <a:pt x="1651" y="55"/>
                              </a:cubicBezTo>
                              <a:cubicBezTo>
                                <a:pt x="1821" y="24"/>
                                <a:pt x="1990" y="18"/>
                                <a:pt x="2161" y="42"/>
                              </a:cubicBezTo>
                              <a:cubicBezTo>
                                <a:pt x="2165" y="42"/>
                                <a:pt x="2179" y="25"/>
                                <a:pt x="2173" y="24"/>
                              </a:cubicBezTo>
                              <a:cubicBezTo>
                                <a:pt x="2004" y="0"/>
                                <a:pt x="1838" y="13"/>
                                <a:pt x="1670" y="43"/>
                              </a:cubicBezTo>
                              <a:cubicBezTo>
                                <a:pt x="1513" y="71"/>
                                <a:pt x="1358" y="109"/>
                                <a:pt x="1198" y="121"/>
                              </a:cubicBezTo>
                              <a:cubicBezTo>
                                <a:pt x="1095" y="130"/>
                                <a:pt x="991" y="129"/>
                                <a:pt x="888" y="121"/>
                              </a:cubicBezTo>
                              <a:cubicBezTo>
                                <a:pt x="793" y="114"/>
                                <a:pt x="700" y="98"/>
                                <a:pt x="606" y="81"/>
                              </a:cubicBezTo>
                              <a:cubicBezTo>
                                <a:pt x="530" y="67"/>
                                <a:pt x="218" y="4"/>
                                <a:pt x="11" y="68"/>
                              </a:cubicBezTo>
                              <a:lnTo>
                                <a:pt x="0" y="9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9" name="Group 39"/>
                      <wpg:cNvGrpSpPr>
                        <a:grpSpLocks noChangeAspect="1"/>
                      </wpg:cNvGrpSpPr>
                      <wpg:grpSpPr>
                        <a:xfrm rot="21240751" flipH="1">
                          <a:off x="131448" y="0"/>
                          <a:ext cx="444497" cy="322580"/>
                          <a:chOff x="131448" y="0"/>
                          <a:chExt cx="1555750" cy="1195350"/>
                        </a:xfrm>
                      </wpg:grpSpPr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921490" y="892455"/>
                            <a:ext cx="184150" cy="302895"/>
                          </a:xfrm>
                          <a:custGeom>
                            <a:avLst/>
                            <a:gdLst>
                              <a:gd name="T0" fmla="*/ 45 w 49"/>
                              <a:gd name="T1" fmla="*/ 2 h 81"/>
                              <a:gd name="T2" fmla="*/ 37 w 49"/>
                              <a:gd name="T3" fmla="*/ 48 h 81"/>
                              <a:gd name="T4" fmla="*/ 49 w 49"/>
                              <a:gd name="T5" fmla="*/ 68 h 81"/>
                              <a:gd name="T6" fmla="*/ 30 w 49"/>
                              <a:gd name="T7" fmla="*/ 66 h 81"/>
                              <a:gd name="T8" fmla="*/ 0 w 49"/>
                              <a:gd name="T9" fmla="*/ 81 h 81"/>
                              <a:gd name="T10" fmla="*/ 21 w 49"/>
                              <a:gd name="T11" fmla="*/ 52 h 81"/>
                              <a:gd name="T12" fmla="*/ 30 w 49"/>
                              <a:gd name="T13" fmla="*/ 0 h 81"/>
                              <a:gd name="T14" fmla="*/ 45 w 49"/>
                              <a:gd name="T15" fmla="*/ 2 h 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9" h="81">
                                <a:moveTo>
                                  <a:pt x="45" y="2"/>
                                </a:moveTo>
                                <a:cubicBezTo>
                                  <a:pt x="45" y="2"/>
                                  <a:pt x="37" y="38"/>
                                  <a:pt x="37" y="48"/>
                                </a:cubicBezTo>
                                <a:cubicBezTo>
                                  <a:pt x="37" y="59"/>
                                  <a:pt x="49" y="68"/>
                                  <a:pt x="49" y="68"/>
                                </a:cubicBezTo>
                                <a:cubicBezTo>
                                  <a:pt x="42" y="69"/>
                                  <a:pt x="37" y="64"/>
                                  <a:pt x="30" y="66"/>
                                </a:cubicBezTo>
                                <a:cubicBezTo>
                                  <a:pt x="19" y="68"/>
                                  <a:pt x="9" y="79"/>
                                  <a:pt x="0" y="81"/>
                                </a:cubicBezTo>
                                <a:cubicBezTo>
                                  <a:pt x="0" y="81"/>
                                  <a:pt x="16" y="61"/>
                                  <a:pt x="21" y="52"/>
                                </a:cubicBezTo>
                                <a:cubicBezTo>
                                  <a:pt x="29" y="38"/>
                                  <a:pt x="30" y="0"/>
                                  <a:pt x="30" y="0"/>
                                </a:cubicBezTo>
                                <a:lnTo>
                                  <a:pt x="45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1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753240" y="885140"/>
                            <a:ext cx="164465" cy="276860"/>
                          </a:xfrm>
                          <a:custGeom>
                            <a:avLst/>
                            <a:gdLst>
                              <a:gd name="T0" fmla="*/ 44 w 44"/>
                              <a:gd name="T1" fmla="*/ 3 h 74"/>
                              <a:gd name="T2" fmla="*/ 34 w 44"/>
                              <a:gd name="T3" fmla="*/ 45 h 74"/>
                              <a:gd name="T4" fmla="*/ 44 w 44"/>
                              <a:gd name="T5" fmla="*/ 64 h 74"/>
                              <a:gd name="T6" fmla="*/ 27 w 44"/>
                              <a:gd name="T7" fmla="*/ 61 h 74"/>
                              <a:gd name="T8" fmla="*/ 0 w 44"/>
                              <a:gd name="T9" fmla="*/ 74 h 74"/>
                              <a:gd name="T10" fmla="*/ 19 w 44"/>
                              <a:gd name="T11" fmla="*/ 48 h 74"/>
                              <a:gd name="T12" fmla="*/ 30 w 44"/>
                              <a:gd name="T13" fmla="*/ 0 h 74"/>
                              <a:gd name="T14" fmla="*/ 44 w 44"/>
                              <a:gd name="T15" fmla="*/ 3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44" h="74">
                                <a:moveTo>
                                  <a:pt x="44" y="3"/>
                                </a:moveTo>
                                <a:cubicBezTo>
                                  <a:pt x="44" y="3"/>
                                  <a:pt x="35" y="35"/>
                                  <a:pt x="34" y="45"/>
                                </a:cubicBezTo>
                                <a:cubicBezTo>
                                  <a:pt x="34" y="56"/>
                                  <a:pt x="44" y="64"/>
                                  <a:pt x="44" y="64"/>
                                </a:cubicBezTo>
                                <a:cubicBezTo>
                                  <a:pt x="37" y="65"/>
                                  <a:pt x="33" y="61"/>
                                  <a:pt x="27" y="61"/>
                                </a:cubicBezTo>
                                <a:cubicBezTo>
                                  <a:pt x="17" y="63"/>
                                  <a:pt x="8" y="74"/>
                                  <a:pt x="0" y="74"/>
                                </a:cubicBezTo>
                                <a:cubicBezTo>
                                  <a:pt x="0" y="74"/>
                                  <a:pt x="15" y="56"/>
                                  <a:pt x="19" y="48"/>
                                </a:cubicBezTo>
                                <a:cubicBezTo>
                                  <a:pt x="28" y="35"/>
                                  <a:pt x="30" y="0"/>
                                  <a:pt x="30" y="0"/>
                                </a:cubicBezTo>
                                <a:lnTo>
                                  <a:pt x="4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941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2"/>
                        <wps:cNvSpPr>
                          <a:spLocks/>
                        </wps:cNvSpPr>
                        <wps:spPr bwMode="auto">
                          <a:xfrm>
                            <a:off x="131448" y="0"/>
                            <a:ext cx="1555750" cy="1043940"/>
                          </a:xfrm>
                          <a:custGeom>
                            <a:avLst/>
                            <a:gdLst>
                              <a:gd name="T0" fmla="*/ 376 w 415"/>
                              <a:gd name="T1" fmla="*/ 239 h 279"/>
                              <a:gd name="T2" fmla="*/ 394 w 415"/>
                              <a:gd name="T3" fmla="*/ 219 h 279"/>
                              <a:gd name="T4" fmla="*/ 295 w 415"/>
                              <a:gd name="T5" fmla="*/ 191 h 279"/>
                              <a:gd name="T6" fmla="*/ 164 w 415"/>
                              <a:gd name="T7" fmla="*/ 85 h 279"/>
                              <a:gd name="T8" fmla="*/ 107 w 415"/>
                              <a:gd name="T9" fmla="*/ 4 h 279"/>
                              <a:gd name="T10" fmla="*/ 50 w 415"/>
                              <a:gd name="T11" fmla="*/ 39 h 279"/>
                              <a:gd name="T12" fmla="*/ 0 w 415"/>
                              <a:gd name="T13" fmla="*/ 61 h 279"/>
                              <a:gd name="T14" fmla="*/ 54 w 415"/>
                              <a:gd name="T15" fmla="*/ 80 h 279"/>
                              <a:gd name="T16" fmla="*/ 115 w 415"/>
                              <a:gd name="T17" fmla="*/ 239 h 279"/>
                              <a:gd name="T18" fmla="*/ 306 w 415"/>
                              <a:gd name="T19" fmla="*/ 248 h 279"/>
                              <a:gd name="T20" fmla="*/ 373 w 415"/>
                              <a:gd name="T21" fmla="*/ 261 h 279"/>
                              <a:gd name="T22" fmla="*/ 376 w 415"/>
                              <a:gd name="T23" fmla="*/ 239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415" h="279">
                                <a:moveTo>
                                  <a:pt x="376" y="239"/>
                                </a:moveTo>
                                <a:cubicBezTo>
                                  <a:pt x="385" y="230"/>
                                  <a:pt x="415" y="229"/>
                                  <a:pt x="394" y="219"/>
                                </a:cubicBezTo>
                                <a:cubicBezTo>
                                  <a:pt x="338" y="191"/>
                                  <a:pt x="303" y="206"/>
                                  <a:pt x="295" y="191"/>
                                </a:cubicBezTo>
                                <a:cubicBezTo>
                                  <a:pt x="270" y="152"/>
                                  <a:pt x="152" y="117"/>
                                  <a:pt x="164" y="85"/>
                                </a:cubicBezTo>
                                <a:cubicBezTo>
                                  <a:pt x="168" y="75"/>
                                  <a:pt x="162" y="11"/>
                                  <a:pt x="107" y="4"/>
                                </a:cubicBezTo>
                                <a:cubicBezTo>
                                  <a:pt x="73" y="0"/>
                                  <a:pt x="56" y="27"/>
                                  <a:pt x="50" y="39"/>
                                </a:cubicBezTo>
                                <a:cubicBezTo>
                                  <a:pt x="44" y="50"/>
                                  <a:pt x="0" y="61"/>
                                  <a:pt x="0" y="61"/>
                                </a:cubicBezTo>
                                <a:cubicBezTo>
                                  <a:pt x="0" y="61"/>
                                  <a:pt x="50" y="71"/>
                                  <a:pt x="54" y="80"/>
                                </a:cubicBezTo>
                                <a:cubicBezTo>
                                  <a:pt x="61" y="98"/>
                                  <a:pt x="23" y="186"/>
                                  <a:pt x="115" y="239"/>
                                </a:cubicBezTo>
                                <a:cubicBezTo>
                                  <a:pt x="185" y="279"/>
                                  <a:pt x="274" y="262"/>
                                  <a:pt x="306" y="248"/>
                                </a:cubicBezTo>
                                <a:cubicBezTo>
                                  <a:pt x="323" y="251"/>
                                  <a:pt x="348" y="260"/>
                                  <a:pt x="373" y="261"/>
                                </a:cubicBezTo>
                                <a:cubicBezTo>
                                  <a:pt x="391" y="262"/>
                                  <a:pt x="366" y="249"/>
                                  <a:pt x="376" y="2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3"/>
                        <wps:cNvSpPr>
                          <a:spLocks/>
                        </wps:cNvSpPr>
                        <wps:spPr bwMode="auto">
                          <a:xfrm>
                            <a:off x="299698" y="153620"/>
                            <a:ext cx="1200150" cy="762635"/>
                          </a:xfrm>
                          <a:custGeom>
                            <a:avLst/>
                            <a:gdLst>
                              <a:gd name="T0" fmla="*/ 320 w 320"/>
                              <a:gd name="T1" fmla="*/ 123 h 204"/>
                              <a:gd name="T2" fmla="*/ 57 w 320"/>
                              <a:gd name="T3" fmla="*/ 135 h 204"/>
                              <a:gd name="T4" fmla="*/ 176 w 320"/>
                              <a:gd name="T5" fmla="*/ 66 h 204"/>
                              <a:gd name="T6" fmla="*/ 320 w 320"/>
                              <a:gd name="T7" fmla="*/ 123 h 2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20" h="204">
                                <a:moveTo>
                                  <a:pt x="320" y="123"/>
                                </a:moveTo>
                                <a:cubicBezTo>
                                  <a:pt x="261" y="180"/>
                                  <a:pt x="119" y="204"/>
                                  <a:pt x="57" y="135"/>
                                </a:cubicBezTo>
                                <a:cubicBezTo>
                                  <a:pt x="0" y="71"/>
                                  <a:pt x="93" y="0"/>
                                  <a:pt x="176" y="66"/>
                                </a:cubicBezTo>
                                <a:cubicBezTo>
                                  <a:pt x="223" y="103"/>
                                  <a:pt x="320" y="123"/>
                                  <a:pt x="320" y="12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w14:anchorId="6E2E5A07" id="Group 9" o:spid="_x0000_s1026" alt="Bird sitting on branch" style="width:468pt;height:42.5pt;mso-position-horizontal-relative:char;mso-position-vertical-relative:line" coordsize="59524,5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">
              <o:lock v:ext="edit" aspectratio="t"/>
              <v:shape id="Freeform 38" o:spid="_x0000_s1027" style="position:absolute;top:1793;width:59524;height:3829;visibility:visible;mso-wrap-style:square;v-text-anchor:top" coordsize="2179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" path="m,95c74,59,197,52,317,57v97,4,193,20,288,38c697,112,788,126,882,133v102,7,205,7,308,-1c1346,119,1498,83,1651,55,1821,24,1990,18,2161,42v4,,18,-17,12,-18c2004,,1838,13,1670,43v-157,28,-312,66,-472,78c1095,130,991,129,888,121,793,114,700,98,606,81,530,67,218,4,11,68l,95xe" fillcolor="#725e54 [3215]" stroked="f">
                <v:path arrowok="t" o:connecttype="custom" o:connectlocs="0,259828;865966,155897;1652711,259828;2409406,363760;3250786,361025;4510124,150427;5903318,114872;5936099,65641;4562028,117607;3272640,330939;2425797,330939;1655442,221538;30049,185982;0,259828" o:connectangles="0,0,0,0,0,0,0,0,0,0,0,0,0,0"/>
              </v:shape>
              <v:group id="Group 39" o:spid="_x0000_s1028" style="position:absolute;left:1314;width:4445;height:3225;rotation:392396fd;flip:x" coordorigin="1314" coordsize="15557,11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">
                <o:lock v:ext="edit" aspectratio="t"/>
                <v:shape id="Freeform 40" o:spid="_x0000_s1029" style="position:absolute;left:9214;top:8924;width:1842;height:3029;visibility:visible;mso-wrap-style:square;v-text-anchor:top" coordsize="49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" path="m45,2v,,-8,36,-8,46c37,59,49,68,49,68,42,69,37,64,30,66,19,68,9,79,,81,,81,16,61,21,52,29,38,30,,30,l45,2xe" fillcolor="#f7941e" stroked="f">
                  <v:path arrowok="t" o:connecttype="custom" o:connectlocs="169117,7479;139052,179493;184150,254282;112745,246803;0,302895;78921,194451;112745,0;169117,7479" o:connectangles="0,0,0,0,0,0,0,0"/>
                </v:shape>
                <v:shape id="Freeform 41" o:spid="_x0000_s1030" style="position:absolute;left:7532;top:8851;width:1645;height:2769;visibility:visible;mso-wrap-style:square;v-text-anchor:top" coordsize="44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" path="m44,3v,,-9,32,-10,42c34,56,44,64,44,64,37,65,33,61,27,61,17,63,8,74,,74,,74,15,56,19,48,28,35,30,,30,l44,3xe" fillcolor="#f7941e" stroked="f">
                  <v:path arrowok="t" o:connecttype="custom" o:connectlocs="164465,11224;127087,168361;164465,239446;100922,228222;0,276860;71019,179585;112135,0;164465,11224" o:connectangles="0,0,0,0,0,0,0,0"/>
                </v:shape>
                <v:shape id="Freeform 42" o:spid="_x0000_s1031" style="position:absolute;left:1314;width:15557;height:10439;visibility:visible;mso-wrap-style:square;v-text-anchor:top" coordsize="415,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" path="m376,239v9,-9,39,-10,18,-20c338,191,303,206,295,191,270,152,152,117,164,85,168,75,162,11,107,4,73,,56,27,50,39,44,50,,61,,61v,,50,10,54,19c61,98,23,186,115,239v70,40,159,23,191,9c323,251,348,260,373,261v18,1,-7,-12,3,-22xe" fillcolor="#60c5ba [3205]" stroked="f">
                  <v:path arrowok="t" o:connecttype="custom" o:connectlocs="1409547,894271;1477025,819437;1105895,714669;614802,318046;401121,14967;187440,145927;0,228245;202435,299338;431111,894271;1147131,927947;1398301,976589;1409547,894271" o:connectangles="0,0,0,0,0,0,0,0,0,0,0,0"/>
                </v:shape>
                <v:shape id="Freeform 43" o:spid="_x0000_s1032" style="position:absolute;left:2996;top:1536;width:12002;height:7626;visibility:visible;mso-wrap-style:square;v-text-anchor:top" coordsize="320,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" path="m320,123c261,180,119,204,57,135,,71,93,,176,66v47,37,144,57,144,57xe" fillcolor="#9fdcd5 [1941]" stroked="f">
                  <v:path arrowok="t" o:connecttype="custom" o:connectlocs="1200150,459824;213777,504685;660083,246735;1200150,459824" o:connectangles="0,0,0,0"/>
                </v:shape>
              </v:group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84899" w14:textId="77777777" w:rsidR="000D3B9E" w:rsidRDefault="000D3B9E">
      <w:pPr>
        <w:spacing w:after="0" w:line="240" w:lineRule="auto"/>
      </w:pPr>
      <w:r>
        <w:separator/>
      </w:r>
    </w:p>
    <w:p w14:paraId="49B60F0A" w14:textId="77777777" w:rsidR="000D3B9E" w:rsidRDefault="000D3B9E"/>
  </w:footnote>
  <w:footnote w:type="continuationSeparator" w:id="0">
    <w:p w14:paraId="0D16D289" w14:textId="77777777" w:rsidR="000D3B9E" w:rsidRDefault="000D3B9E">
      <w:pPr>
        <w:spacing w:after="0" w:line="240" w:lineRule="auto"/>
      </w:pPr>
      <w:r>
        <w:continuationSeparator/>
      </w:r>
    </w:p>
    <w:p w14:paraId="3F977E47" w14:textId="77777777" w:rsidR="000D3B9E" w:rsidRDefault="000D3B9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12D"/>
    <w:rsid w:val="0000612D"/>
    <w:rsid w:val="000115CE"/>
    <w:rsid w:val="000828F4"/>
    <w:rsid w:val="0009042F"/>
    <w:rsid w:val="000D3B9E"/>
    <w:rsid w:val="000F51EC"/>
    <w:rsid w:val="000F7122"/>
    <w:rsid w:val="001B689C"/>
    <w:rsid w:val="00200635"/>
    <w:rsid w:val="002652F4"/>
    <w:rsid w:val="0038000D"/>
    <w:rsid w:val="00385ACF"/>
    <w:rsid w:val="00477474"/>
    <w:rsid w:val="00480B7F"/>
    <w:rsid w:val="004A1893"/>
    <w:rsid w:val="004C4A44"/>
    <w:rsid w:val="005125BB"/>
    <w:rsid w:val="00537F9C"/>
    <w:rsid w:val="00572222"/>
    <w:rsid w:val="005D2DF6"/>
    <w:rsid w:val="005D3DA6"/>
    <w:rsid w:val="006B7A64"/>
    <w:rsid w:val="00744EA9"/>
    <w:rsid w:val="00752FC4"/>
    <w:rsid w:val="00757E9C"/>
    <w:rsid w:val="007B4C91"/>
    <w:rsid w:val="007D70F7"/>
    <w:rsid w:val="00830C5F"/>
    <w:rsid w:val="00834A33"/>
    <w:rsid w:val="00861FF9"/>
    <w:rsid w:val="00896EE1"/>
    <w:rsid w:val="008C1482"/>
    <w:rsid w:val="008D0AA7"/>
    <w:rsid w:val="008D67DC"/>
    <w:rsid w:val="00912A0A"/>
    <w:rsid w:val="009141A7"/>
    <w:rsid w:val="00A763AE"/>
    <w:rsid w:val="00AF7093"/>
    <w:rsid w:val="00B63133"/>
    <w:rsid w:val="00BC0F0A"/>
    <w:rsid w:val="00BC7AC0"/>
    <w:rsid w:val="00C11980"/>
    <w:rsid w:val="00D04123"/>
    <w:rsid w:val="00D050B3"/>
    <w:rsid w:val="00DC56C8"/>
    <w:rsid w:val="00DC7840"/>
    <w:rsid w:val="00EE2C54"/>
    <w:rsid w:val="00F71D73"/>
    <w:rsid w:val="00F763B1"/>
    <w:rsid w:val="00FA402E"/>
    <w:rsid w:val="00FA6273"/>
    <w:rsid w:val="00FB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660941"/>
  <w15:chartTrackingRefBased/>
  <w15:docId w15:val="{93E10053-1EFF-4F10-97CC-F6E653FA3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5463E" w:themeColor="text2" w:themeShade="BF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9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7122"/>
  </w:style>
  <w:style w:type="paragraph" w:styleId="Heading1">
    <w:name w:val="heading 1"/>
    <w:basedOn w:val="Normal"/>
    <w:next w:val="Normal"/>
    <w:link w:val="Heading1Char"/>
    <w:uiPriority w:val="9"/>
    <w:semiHidden/>
    <w:unhideWhenUsed/>
    <w:qFormat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76B64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61D0A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CA2C0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CA2C0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861D0A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861D0A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3133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133"/>
    <w:rPr>
      <w:sz w:val="22"/>
    </w:rPr>
  </w:style>
  <w:style w:type="paragraph" w:styleId="Footer">
    <w:name w:val="footer"/>
    <w:basedOn w:val="Normal"/>
    <w:link w:val="FooterChar"/>
    <w:uiPriority w:val="99"/>
    <w:unhideWhenUsed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276B64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BC0F0A"/>
    <w:rPr>
      <w:rFonts w:asciiTheme="majorHAnsi" w:hAnsiTheme="majorHAnsi"/>
      <w:color w:val="276B64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912A0A"/>
    <w:rPr>
      <w:color w:val="7E7465" w:themeColor="accent5" w:themeShade="BF"/>
      <w:sz w:val="22"/>
    </w:rPr>
  </w:style>
  <w:style w:type="paragraph" w:customStyle="1" w:styleId="Name">
    <w:name w:val="Name"/>
    <w:basedOn w:val="Normal"/>
    <w:uiPriority w:val="1"/>
    <w:qFormat/>
    <w:rsid w:val="000F51EC"/>
    <w:pPr>
      <w:spacing w:after="0" w:line="240" w:lineRule="auto"/>
    </w:pPr>
    <w:rPr>
      <w:rFonts w:asciiTheme="majorHAnsi" w:hAnsiTheme="majorHAnsi"/>
      <w:color w:val="276B64" w:themeColor="accent2" w:themeShade="80"/>
      <w:sz w:val="48"/>
      <w:szCs w:val="48"/>
    </w:rPr>
  </w:style>
  <w:style w:type="paragraph" w:customStyle="1" w:styleId="ContactInfo">
    <w:name w:val="Contact Info"/>
    <w:basedOn w:val="Normal"/>
    <w:uiPriority w:val="3"/>
    <w:qFormat/>
    <w:rsid w:val="000F51EC"/>
    <w:pPr>
      <w:spacing w:after="0"/>
      <w:jc w:val="right"/>
    </w:pPr>
    <w:rPr>
      <w:rFonts w:asciiTheme="majorHAnsi" w:hAnsiTheme="majorHAnsi"/>
      <w:color w:val="276B64" w:themeColor="accent2" w:themeShade="8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pPr>
      <w:spacing w:before="720" w:after="960"/>
    </w:pPr>
  </w:style>
  <w:style w:type="character" w:customStyle="1" w:styleId="DateChar">
    <w:name w:val="Date Char"/>
    <w:basedOn w:val="DefaultParagraphFont"/>
    <w:link w:val="Date"/>
    <w:uiPriority w:val="4"/>
    <w:rsid w:val="00752FC4"/>
  </w:style>
  <w:style w:type="paragraph" w:styleId="Closing">
    <w:name w:val="Closing"/>
    <w:basedOn w:val="Normal"/>
    <w:next w:val="Signature"/>
    <w:link w:val="ClosingChar"/>
    <w:uiPriority w:val="6"/>
    <w:unhideWhenUsed/>
    <w:qFormat/>
    <w:pPr>
      <w:spacing w:after="4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752FC4"/>
  </w:style>
  <w:style w:type="character" w:customStyle="1" w:styleId="Heading1Char">
    <w:name w:val="Heading 1 Char"/>
    <w:basedOn w:val="DefaultParagraphFont"/>
    <w:link w:val="Heading1"/>
    <w:uiPriority w:val="9"/>
    <w:semiHidden/>
    <w:rsid w:val="000F51EC"/>
    <w:rPr>
      <w:rFonts w:asciiTheme="majorHAnsi" w:eastAsiaTheme="majorEastAsia" w:hAnsiTheme="majorHAnsi" w:cstheme="majorBidi"/>
      <w:b/>
      <w:bCs/>
      <w:color w:val="276B64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262626" w:themeColor="text1" w:themeTint="D9"/>
      <w:kern w:val="16"/>
      <w:sz w:val="26"/>
      <w:szCs w:val="26"/>
      <w14:ligatures w14:val="standardContextual"/>
      <w14:numForm w14:val="oldStyle"/>
      <w14:numSpacing w14:val="proportional"/>
      <w14:cntxtAlts/>
    </w:rPr>
  </w:style>
  <w:style w:type="table" w:styleId="TableGrid">
    <w:name w:val="Table Grid"/>
    <w:basedOn w:val="TableNormal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Bibliography">
    <w:name w:val="Bibliography"/>
    <w:basedOn w:val="Normal"/>
    <w:next w:val="Normal"/>
    <w:uiPriority w:val="37"/>
    <w:semiHidden/>
    <w:unhideWhenUsed/>
    <w:rsid w:val="00572222"/>
  </w:style>
  <w:style w:type="paragraph" w:styleId="BlockText">
    <w:name w:val="Block Text"/>
    <w:basedOn w:val="Normal"/>
    <w:uiPriority w:val="99"/>
    <w:semiHidden/>
    <w:unhideWhenUsed/>
    <w:rsid w:val="000F51EC"/>
    <w:pPr>
      <w:pBdr>
        <w:top w:val="single" w:sz="2" w:space="10" w:color="F05133" w:themeColor="accent1" w:frame="1"/>
        <w:left w:val="single" w:sz="2" w:space="10" w:color="F05133" w:themeColor="accent1" w:frame="1"/>
        <w:bottom w:val="single" w:sz="2" w:space="10" w:color="F05133" w:themeColor="accent1" w:frame="1"/>
        <w:right w:val="single" w:sz="2" w:space="10" w:color="F05133" w:themeColor="accent1" w:frame="1"/>
      </w:pBdr>
      <w:ind w:left="1152" w:right="1152"/>
    </w:pPr>
    <w:rPr>
      <w:rFonts w:eastAsiaTheme="minorEastAsia"/>
      <w:i/>
      <w:iCs/>
      <w:color w:val="CA2C0F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2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222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7222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BookTitle">
    <w:name w:val="Book Title"/>
    <w:basedOn w:val="DefaultParagraphFont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72222"/>
    <w:pPr>
      <w:spacing w:after="200" w:line="240" w:lineRule="auto"/>
    </w:pPr>
    <w:rPr>
      <w:i/>
      <w:iCs/>
      <w:color w:val="725E54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BD6" w:themeFill="accent1" w:themeFillTint="33"/>
    </w:tcPr>
    <w:tblStylePr w:type="firstRow">
      <w:rPr>
        <w:b/>
        <w:bCs/>
      </w:rPr>
      <w:tblPr/>
      <w:tcPr>
        <w:shd w:val="clear" w:color="auto" w:fill="F9B9AD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B9AD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CA2C0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CA2C0F" w:themeFill="accent1" w:themeFillShade="BF"/>
      </w:tcPr>
    </w:tblStylePr>
    <w:tblStylePr w:type="band1Vert">
      <w:tblPr/>
      <w:tcPr>
        <w:shd w:val="clear" w:color="auto" w:fill="F7A799" w:themeFill="accent1" w:themeFillTint="7F"/>
      </w:tcPr>
    </w:tblStylePr>
    <w:tblStylePr w:type="band1Horz">
      <w:tblPr/>
      <w:tcPr>
        <w:shd w:val="clear" w:color="auto" w:fill="F7A799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F3F1" w:themeFill="accent2" w:themeFillTint="33"/>
    </w:tcPr>
    <w:tblStylePr w:type="firstRow">
      <w:rPr>
        <w:b/>
        <w:bCs/>
      </w:rPr>
      <w:tblPr/>
      <w:tcPr>
        <w:shd w:val="clear" w:color="auto" w:fill="BFE7E3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E7E3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3AA09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3AA095" w:themeFill="accent2" w:themeFillShade="BF"/>
      </w:tcPr>
    </w:tblStylePr>
    <w:tblStylePr w:type="band1Vert">
      <w:tblPr/>
      <w:tcPr>
        <w:shd w:val="clear" w:color="auto" w:fill="AFE2DC" w:themeFill="accent2" w:themeFillTint="7F"/>
      </w:tcPr>
    </w:tblStylePr>
    <w:tblStylePr w:type="band1Horz">
      <w:tblPr/>
      <w:tcPr>
        <w:shd w:val="clear" w:color="auto" w:fill="AFE2DC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F8DB" w:themeFill="accent3" w:themeFillTint="33"/>
    </w:tcPr>
    <w:tblStylePr w:type="firstRow">
      <w:rPr>
        <w:b/>
        <w:bCs/>
      </w:rPr>
      <w:tblPr/>
      <w:tcPr>
        <w:shd w:val="clear" w:color="auto" w:fill="EEF2B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F2B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3C02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3C021" w:themeFill="accent3" w:themeFillShade="BF"/>
      </w:tcPr>
    </w:tblStylePr>
    <w:tblStylePr w:type="band1Vert">
      <w:tblPr/>
      <w:tcPr>
        <w:shd w:val="clear" w:color="auto" w:fill="E9EFA6" w:themeFill="accent3" w:themeFillTint="7F"/>
      </w:tcPr>
    </w:tblStylePr>
    <w:tblStylePr w:type="band1Horz">
      <w:tblPr/>
      <w:tcPr>
        <w:shd w:val="clear" w:color="auto" w:fill="E9EFA6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F3F8" w:themeFill="accent4" w:themeFillTint="33"/>
    </w:tcPr>
    <w:tblStylePr w:type="firstRow">
      <w:rPr>
        <w:b/>
        <w:bCs/>
      </w:rPr>
      <w:tblPr/>
      <w:tcPr>
        <w:shd w:val="clear" w:color="auto" w:fill="B3E7F1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3E7F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09DB5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09DB5" w:themeFill="accent4" w:themeFillShade="BF"/>
      </w:tcPr>
    </w:tblStylePr>
    <w:tblStylePr w:type="band1Vert">
      <w:tblPr/>
      <w:tcPr>
        <w:shd w:val="clear" w:color="auto" w:fill="A0E1EE" w:themeFill="accent4" w:themeFillTint="7F"/>
      </w:tcPr>
    </w:tblStylePr>
    <w:tblStylePr w:type="band1Horz">
      <w:tblPr/>
      <w:tcPr>
        <w:shd w:val="clear" w:color="auto" w:fill="A0E1E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BE8" w:themeFill="accent5" w:themeFillTint="33"/>
    </w:tcPr>
    <w:tblStylePr w:type="firstRow">
      <w:rPr>
        <w:b/>
        <w:bCs/>
      </w:rPr>
      <w:tblPr/>
      <w:tcPr>
        <w:shd w:val="clear" w:color="auto" w:fill="DAD7D1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D7D1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E74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E7465" w:themeFill="accent5" w:themeFillShade="BF"/>
      </w:tcPr>
    </w:tblStylePr>
    <w:tblStylePr w:type="band1Vert">
      <w:tblPr/>
      <w:tcPr>
        <w:shd w:val="clear" w:color="auto" w:fill="D1CDC6" w:themeFill="accent5" w:themeFillTint="7F"/>
      </w:tcPr>
    </w:tblStylePr>
    <w:tblStylePr w:type="band1Horz">
      <w:tblPr/>
      <w:tcPr>
        <w:shd w:val="clear" w:color="auto" w:fill="D1CDC6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DAD6" w:themeFill="accent6" w:themeFillTint="33"/>
    </w:tcPr>
    <w:tblStylePr w:type="firstRow">
      <w:rPr>
        <w:b/>
        <w:bCs/>
      </w:rPr>
      <w:tblPr/>
      <w:tcPr>
        <w:shd w:val="clear" w:color="auto" w:fill="C3B5AE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3B5AE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44383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443833" w:themeFill="accent6" w:themeFillShade="BF"/>
      </w:tcPr>
    </w:tblStylePr>
    <w:tblStylePr w:type="band1Vert">
      <w:tblPr/>
      <w:tcPr>
        <w:shd w:val="clear" w:color="auto" w:fill="B5A39A" w:themeFill="accent6" w:themeFillTint="7F"/>
      </w:tcPr>
    </w:tblStylePr>
    <w:tblStylePr w:type="band1Horz">
      <w:tblPr/>
      <w:tcPr>
        <w:shd w:val="clear" w:color="auto" w:fill="B5A39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EAB9F" w:themeFill="accent2" w:themeFillShade="CC"/>
      </w:tcPr>
    </w:tblStylePr>
    <w:tblStylePr w:type="lastRow">
      <w:rPr>
        <w:b/>
        <w:bCs/>
        <w:color w:val="3EAB9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DE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EAB9F" w:themeFill="accent2" w:themeFillShade="CC"/>
      </w:tcPr>
    </w:tblStylePr>
    <w:tblStylePr w:type="lastRow">
      <w:rPr>
        <w:b/>
        <w:bCs/>
        <w:color w:val="3EAB9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3CC" w:themeFill="accent1" w:themeFillTint="3F"/>
      </w:tcPr>
    </w:tblStylePr>
    <w:tblStylePr w:type="band1Horz">
      <w:tblPr/>
      <w:tcPr>
        <w:shd w:val="clear" w:color="auto" w:fill="FCDBD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F9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EAB9F" w:themeFill="accent2" w:themeFillShade="CC"/>
      </w:tcPr>
    </w:tblStylePr>
    <w:tblStylePr w:type="lastRow">
      <w:rPr>
        <w:b/>
        <w:bCs/>
        <w:color w:val="3EAB9F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F0ED" w:themeFill="accent2" w:themeFillTint="3F"/>
      </w:tcPr>
    </w:tblStylePr>
    <w:tblStylePr w:type="band1Horz">
      <w:tblPr/>
      <w:tcPr>
        <w:shd w:val="clear" w:color="auto" w:fill="DFF3F1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CE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3A8C2" w:themeFill="accent4" w:themeFillShade="CC"/>
      </w:tcPr>
    </w:tblStylePr>
    <w:tblStylePr w:type="lastRow">
      <w:rPr>
        <w:b/>
        <w:bCs/>
        <w:color w:val="23A8C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7D3" w:themeFill="accent3" w:themeFillTint="3F"/>
      </w:tcPr>
    </w:tblStylePr>
    <w:tblStylePr w:type="band1Horz">
      <w:tblPr/>
      <w:tcPr>
        <w:shd w:val="clear" w:color="auto" w:fill="F6F8DB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9F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FCD24" w:themeFill="accent3" w:themeFillShade="CC"/>
      </w:tcPr>
    </w:tblStylePr>
    <w:tblStylePr w:type="lastRow">
      <w:rPr>
        <w:b/>
        <w:bCs/>
        <w:color w:val="BFCD2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F0F6" w:themeFill="accent4" w:themeFillTint="3F"/>
      </w:tcPr>
    </w:tblStylePr>
    <w:tblStylePr w:type="band1Horz">
      <w:tblPr/>
      <w:tcPr>
        <w:shd w:val="clear" w:color="auto" w:fill="D9F3F8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5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3C36" w:themeFill="accent6" w:themeFillShade="CC"/>
      </w:tcPr>
    </w:tblStylePr>
    <w:tblStylePr w:type="lastRow">
      <w:rPr>
        <w:b/>
        <w:bCs/>
        <w:color w:val="493C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6E2" w:themeFill="accent5" w:themeFillTint="3F"/>
      </w:tcPr>
    </w:tblStylePr>
    <w:tblStylePr w:type="band1Horz">
      <w:tblPr/>
      <w:tcPr>
        <w:shd w:val="clear" w:color="auto" w:fill="ECEBE8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ECEB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77C6C" w:themeFill="accent5" w:themeFillShade="CC"/>
      </w:tcPr>
    </w:tblStylePr>
    <w:tblStylePr w:type="lastRow">
      <w:rPr>
        <w:b/>
        <w:bCs/>
        <w:color w:val="877C6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D1CD" w:themeFill="accent6" w:themeFillTint="3F"/>
      </w:tcPr>
    </w:tblStylePr>
    <w:tblStylePr w:type="band1Horz">
      <w:tblPr/>
      <w:tcPr>
        <w:shd w:val="clear" w:color="auto" w:fill="E1DAD6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0C5BA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0C5B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0C5BA" w:themeColor="accent2"/>
        <w:left w:val="single" w:sz="4" w:space="0" w:color="F05133" w:themeColor="accent1"/>
        <w:bottom w:val="single" w:sz="4" w:space="0" w:color="F05133" w:themeColor="accent1"/>
        <w:right w:val="single" w:sz="4" w:space="0" w:color="F05133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DE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0C5B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2230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2230C" w:themeColor="accent1" w:themeShade="99"/>
          <w:insideV w:val="nil"/>
        </w:tcBorders>
        <w:shd w:val="clear" w:color="auto" w:fill="A2230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230C" w:themeFill="accent1" w:themeFillShade="99"/>
      </w:tcPr>
    </w:tblStylePr>
    <w:tblStylePr w:type="band1Vert">
      <w:tblPr/>
      <w:tcPr>
        <w:shd w:val="clear" w:color="auto" w:fill="F9B9AD" w:themeFill="accent1" w:themeFillTint="66"/>
      </w:tcPr>
    </w:tblStylePr>
    <w:tblStylePr w:type="band1Horz">
      <w:tblPr/>
      <w:tcPr>
        <w:shd w:val="clear" w:color="auto" w:fill="F7A799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0C5BA" w:themeColor="accent2"/>
        <w:left w:val="single" w:sz="4" w:space="0" w:color="60C5BA" w:themeColor="accent2"/>
        <w:bottom w:val="single" w:sz="4" w:space="0" w:color="60C5BA" w:themeColor="accent2"/>
        <w:right w:val="single" w:sz="4" w:space="0" w:color="60C5BA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9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0C5B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807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8077" w:themeColor="accent2" w:themeShade="99"/>
          <w:insideV w:val="nil"/>
        </w:tcBorders>
        <w:shd w:val="clear" w:color="auto" w:fill="2F807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8077" w:themeFill="accent2" w:themeFillShade="99"/>
      </w:tcPr>
    </w:tblStylePr>
    <w:tblStylePr w:type="band1Vert">
      <w:tblPr/>
      <w:tcPr>
        <w:shd w:val="clear" w:color="auto" w:fill="BFE7E3" w:themeFill="accent2" w:themeFillTint="66"/>
      </w:tcPr>
    </w:tblStylePr>
    <w:tblStylePr w:type="band1Horz">
      <w:tblPr/>
      <w:tcPr>
        <w:shd w:val="clear" w:color="auto" w:fill="AFE2DC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2C4DD" w:themeColor="accent4"/>
        <w:left w:val="single" w:sz="4" w:space="0" w:color="D5E04E" w:themeColor="accent3"/>
        <w:bottom w:val="single" w:sz="4" w:space="0" w:color="D5E04E" w:themeColor="accent3"/>
        <w:right w:val="single" w:sz="4" w:space="0" w:color="D5E04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CED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2C4D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F991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F991B" w:themeColor="accent3" w:themeShade="99"/>
          <w:insideV w:val="nil"/>
        </w:tcBorders>
        <w:shd w:val="clear" w:color="auto" w:fill="8F991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991B" w:themeFill="accent3" w:themeFillShade="99"/>
      </w:tcPr>
    </w:tblStylePr>
    <w:tblStylePr w:type="band1Vert">
      <w:tblPr/>
      <w:tcPr>
        <w:shd w:val="clear" w:color="auto" w:fill="EEF2B8" w:themeFill="accent3" w:themeFillTint="66"/>
      </w:tcPr>
    </w:tblStylePr>
    <w:tblStylePr w:type="band1Horz">
      <w:tblPr/>
      <w:tcPr>
        <w:shd w:val="clear" w:color="auto" w:fill="E9EFA6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5E04E" w:themeColor="accent3"/>
        <w:left w:val="single" w:sz="4" w:space="0" w:color="42C4DD" w:themeColor="accent4"/>
        <w:bottom w:val="single" w:sz="4" w:space="0" w:color="42C4DD" w:themeColor="accent4"/>
        <w:right w:val="single" w:sz="4" w:space="0" w:color="42C4D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9F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5E04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A7E9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A7E91" w:themeColor="accent4" w:themeShade="99"/>
          <w:insideV w:val="nil"/>
        </w:tcBorders>
        <w:shd w:val="clear" w:color="auto" w:fill="1A7E9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7E91" w:themeFill="accent4" w:themeFillShade="99"/>
      </w:tcPr>
    </w:tblStylePr>
    <w:tblStylePr w:type="band1Vert">
      <w:tblPr/>
      <w:tcPr>
        <w:shd w:val="clear" w:color="auto" w:fill="B3E7F1" w:themeFill="accent4" w:themeFillTint="66"/>
      </w:tcPr>
    </w:tblStylePr>
    <w:tblStylePr w:type="band1Horz">
      <w:tblPr/>
      <w:tcPr>
        <w:shd w:val="clear" w:color="auto" w:fill="A0E1E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C4C44" w:themeColor="accent6"/>
        <w:left w:val="single" w:sz="4" w:space="0" w:color="A49B8D" w:themeColor="accent5"/>
        <w:bottom w:val="single" w:sz="4" w:space="0" w:color="A49B8D" w:themeColor="accent5"/>
        <w:right w:val="single" w:sz="4" w:space="0" w:color="A49B8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5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4C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55D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55D51" w:themeColor="accent5" w:themeShade="99"/>
          <w:insideV w:val="nil"/>
        </w:tcBorders>
        <w:shd w:val="clear" w:color="auto" w:fill="655D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55D51" w:themeFill="accent5" w:themeFillShade="99"/>
      </w:tcPr>
    </w:tblStylePr>
    <w:tblStylePr w:type="band1Vert">
      <w:tblPr/>
      <w:tcPr>
        <w:shd w:val="clear" w:color="auto" w:fill="DAD7D1" w:themeFill="accent5" w:themeFillTint="66"/>
      </w:tcPr>
    </w:tblStylePr>
    <w:tblStylePr w:type="band1Horz">
      <w:tblPr/>
      <w:tcPr>
        <w:shd w:val="clear" w:color="auto" w:fill="D1CDC6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49B8D" w:themeColor="accent5"/>
        <w:left w:val="single" w:sz="4" w:space="0" w:color="5C4C44" w:themeColor="accent6"/>
        <w:bottom w:val="single" w:sz="4" w:space="0" w:color="5C4C44" w:themeColor="accent6"/>
        <w:right w:val="single" w:sz="4" w:space="0" w:color="5C4C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ECEB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49B8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2D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2D28" w:themeColor="accent6" w:themeShade="99"/>
          <w:insideV w:val="nil"/>
        </w:tcBorders>
        <w:shd w:val="clear" w:color="auto" w:fill="372D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2D28" w:themeFill="accent6" w:themeFillShade="99"/>
      </w:tcPr>
    </w:tblStylePr>
    <w:tblStylePr w:type="band1Vert">
      <w:tblPr/>
      <w:tcPr>
        <w:shd w:val="clear" w:color="auto" w:fill="C3B5AE" w:themeFill="accent6" w:themeFillTint="66"/>
      </w:tcPr>
    </w:tblStylePr>
    <w:tblStylePr w:type="band1Horz">
      <w:tblPr/>
      <w:tcPr>
        <w:shd w:val="clear" w:color="auto" w:fill="B5A39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7222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2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DarkList">
    <w:name w:val="Dark List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513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61D0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A2C0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A2C0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2C0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A2C0F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0C5B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6A6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A09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A09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09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095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5E04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77F1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3C02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3C02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C02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C021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2C4D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687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09DB5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09DB5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9DB5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09DB5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49B8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4D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E74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E74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74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7465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C4C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2522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383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383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383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3833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7222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Emphasis">
    <w:name w:val="Emphasis"/>
    <w:basedOn w:val="DefaultParagraphFont"/>
    <w:uiPriority w:val="20"/>
    <w:semiHidden/>
    <w:qFormat/>
    <w:rsid w:val="00572222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EnvelopeAddress">
    <w:name w:val="envelope address"/>
    <w:basedOn w:val="Normal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F51EC"/>
    <w:rPr>
      <w:color w:val="276B64" w:themeColor="accent2" w:themeShade="80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styleId="GridTable1Light">
    <w:name w:val="Grid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9B9AD" w:themeColor="accent1" w:themeTint="66"/>
        <w:left w:val="single" w:sz="4" w:space="0" w:color="F9B9AD" w:themeColor="accent1" w:themeTint="66"/>
        <w:bottom w:val="single" w:sz="4" w:space="0" w:color="F9B9AD" w:themeColor="accent1" w:themeTint="66"/>
        <w:right w:val="single" w:sz="4" w:space="0" w:color="F9B9AD" w:themeColor="accent1" w:themeTint="66"/>
        <w:insideH w:val="single" w:sz="4" w:space="0" w:color="F9B9AD" w:themeColor="accent1" w:themeTint="66"/>
        <w:insideV w:val="single" w:sz="4" w:space="0" w:color="F9B9A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6968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968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E7E3" w:themeColor="accent2" w:themeTint="66"/>
        <w:left w:val="single" w:sz="4" w:space="0" w:color="BFE7E3" w:themeColor="accent2" w:themeTint="66"/>
        <w:bottom w:val="single" w:sz="4" w:space="0" w:color="BFE7E3" w:themeColor="accent2" w:themeTint="66"/>
        <w:right w:val="single" w:sz="4" w:space="0" w:color="BFE7E3" w:themeColor="accent2" w:themeTint="66"/>
        <w:insideH w:val="single" w:sz="4" w:space="0" w:color="BFE7E3" w:themeColor="accent2" w:themeTint="66"/>
        <w:insideV w:val="single" w:sz="4" w:space="0" w:color="BFE7E3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FDCD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DCD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EF2B8" w:themeColor="accent3" w:themeTint="66"/>
        <w:left w:val="single" w:sz="4" w:space="0" w:color="EEF2B8" w:themeColor="accent3" w:themeTint="66"/>
        <w:bottom w:val="single" w:sz="4" w:space="0" w:color="EEF2B8" w:themeColor="accent3" w:themeTint="66"/>
        <w:right w:val="single" w:sz="4" w:space="0" w:color="EEF2B8" w:themeColor="accent3" w:themeTint="66"/>
        <w:insideH w:val="single" w:sz="4" w:space="0" w:color="EEF2B8" w:themeColor="accent3" w:themeTint="66"/>
        <w:insideV w:val="single" w:sz="4" w:space="0" w:color="EEF2B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E5EC9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5EC9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3E7F1" w:themeColor="accent4" w:themeTint="66"/>
        <w:left w:val="single" w:sz="4" w:space="0" w:color="B3E7F1" w:themeColor="accent4" w:themeTint="66"/>
        <w:bottom w:val="single" w:sz="4" w:space="0" w:color="B3E7F1" w:themeColor="accent4" w:themeTint="66"/>
        <w:right w:val="single" w:sz="4" w:space="0" w:color="B3E7F1" w:themeColor="accent4" w:themeTint="66"/>
        <w:insideH w:val="single" w:sz="4" w:space="0" w:color="B3E7F1" w:themeColor="accent4" w:themeTint="66"/>
        <w:insideV w:val="single" w:sz="4" w:space="0" w:color="B3E7F1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8DDBEA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DDBE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AD7D1" w:themeColor="accent5" w:themeTint="66"/>
        <w:left w:val="single" w:sz="4" w:space="0" w:color="DAD7D1" w:themeColor="accent5" w:themeTint="66"/>
        <w:bottom w:val="single" w:sz="4" w:space="0" w:color="DAD7D1" w:themeColor="accent5" w:themeTint="66"/>
        <w:right w:val="single" w:sz="4" w:space="0" w:color="DAD7D1" w:themeColor="accent5" w:themeTint="66"/>
        <w:insideH w:val="single" w:sz="4" w:space="0" w:color="DAD7D1" w:themeColor="accent5" w:themeTint="66"/>
        <w:insideV w:val="single" w:sz="4" w:space="0" w:color="DAD7D1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8C3B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C3B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3B5AE" w:themeColor="accent6" w:themeTint="66"/>
        <w:left w:val="single" w:sz="4" w:space="0" w:color="C3B5AE" w:themeColor="accent6" w:themeTint="66"/>
        <w:bottom w:val="single" w:sz="4" w:space="0" w:color="C3B5AE" w:themeColor="accent6" w:themeTint="66"/>
        <w:right w:val="single" w:sz="4" w:space="0" w:color="C3B5AE" w:themeColor="accent6" w:themeTint="66"/>
        <w:insideH w:val="single" w:sz="4" w:space="0" w:color="C3B5AE" w:themeColor="accent6" w:themeTint="66"/>
        <w:insideV w:val="single" w:sz="4" w:space="0" w:color="C3B5AE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5908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5908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69684" w:themeColor="accent1" w:themeTint="99"/>
        <w:bottom w:val="single" w:sz="2" w:space="0" w:color="F69684" w:themeColor="accent1" w:themeTint="99"/>
        <w:insideH w:val="single" w:sz="2" w:space="0" w:color="F69684" w:themeColor="accent1" w:themeTint="99"/>
        <w:insideV w:val="single" w:sz="2" w:space="0" w:color="F6968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968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968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9FDCD5" w:themeColor="accent2" w:themeTint="99"/>
        <w:bottom w:val="single" w:sz="2" w:space="0" w:color="9FDCD5" w:themeColor="accent2" w:themeTint="99"/>
        <w:insideH w:val="single" w:sz="2" w:space="0" w:color="9FDCD5" w:themeColor="accent2" w:themeTint="99"/>
        <w:insideV w:val="single" w:sz="2" w:space="0" w:color="9FDCD5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DCD5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DCD5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E5EC94" w:themeColor="accent3" w:themeTint="99"/>
        <w:bottom w:val="single" w:sz="2" w:space="0" w:color="E5EC94" w:themeColor="accent3" w:themeTint="99"/>
        <w:insideH w:val="single" w:sz="2" w:space="0" w:color="E5EC94" w:themeColor="accent3" w:themeTint="99"/>
        <w:insideV w:val="single" w:sz="2" w:space="0" w:color="E5EC94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5EC94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5EC94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8DDBEA" w:themeColor="accent4" w:themeTint="99"/>
        <w:bottom w:val="single" w:sz="2" w:space="0" w:color="8DDBEA" w:themeColor="accent4" w:themeTint="99"/>
        <w:insideH w:val="single" w:sz="2" w:space="0" w:color="8DDBEA" w:themeColor="accent4" w:themeTint="99"/>
        <w:insideV w:val="single" w:sz="2" w:space="0" w:color="8DDBEA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DDBEA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DDBEA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C8C3BA" w:themeColor="accent5" w:themeTint="99"/>
        <w:bottom w:val="single" w:sz="2" w:space="0" w:color="C8C3BA" w:themeColor="accent5" w:themeTint="99"/>
        <w:insideH w:val="single" w:sz="2" w:space="0" w:color="C8C3BA" w:themeColor="accent5" w:themeTint="99"/>
        <w:insideV w:val="single" w:sz="2" w:space="0" w:color="C8C3BA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C3BA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C3BA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A59086" w:themeColor="accent6" w:themeTint="99"/>
        <w:bottom w:val="single" w:sz="2" w:space="0" w:color="A59086" w:themeColor="accent6" w:themeTint="99"/>
        <w:insideH w:val="single" w:sz="2" w:space="0" w:color="A59086" w:themeColor="accent6" w:themeTint="99"/>
        <w:insideV w:val="single" w:sz="2" w:space="0" w:color="A5908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5908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5908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</w:style>
  <w:style w:type="table" w:styleId="GridTable3">
    <w:name w:val="Grid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69684" w:themeColor="accent1" w:themeTint="99"/>
        <w:left w:val="single" w:sz="4" w:space="0" w:color="F69684" w:themeColor="accent1" w:themeTint="99"/>
        <w:bottom w:val="single" w:sz="4" w:space="0" w:color="F69684" w:themeColor="accent1" w:themeTint="99"/>
        <w:right w:val="single" w:sz="4" w:space="0" w:color="F69684" w:themeColor="accent1" w:themeTint="99"/>
        <w:insideH w:val="single" w:sz="4" w:space="0" w:color="F69684" w:themeColor="accent1" w:themeTint="99"/>
        <w:insideV w:val="single" w:sz="4" w:space="0" w:color="F6968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  <w:tblStylePr w:type="neCell">
      <w:tblPr/>
      <w:tcPr>
        <w:tcBorders>
          <w:bottom w:val="single" w:sz="4" w:space="0" w:color="F69684" w:themeColor="accent1" w:themeTint="99"/>
        </w:tcBorders>
      </w:tcPr>
    </w:tblStylePr>
    <w:tblStylePr w:type="nwCell">
      <w:tblPr/>
      <w:tcPr>
        <w:tcBorders>
          <w:bottom w:val="single" w:sz="4" w:space="0" w:color="F69684" w:themeColor="accent1" w:themeTint="99"/>
        </w:tcBorders>
      </w:tcPr>
    </w:tblStylePr>
    <w:tblStylePr w:type="seCell">
      <w:tblPr/>
      <w:tcPr>
        <w:tcBorders>
          <w:top w:val="single" w:sz="4" w:space="0" w:color="F69684" w:themeColor="accent1" w:themeTint="99"/>
        </w:tcBorders>
      </w:tcPr>
    </w:tblStylePr>
    <w:tblStylePr w:type="swCell">
      <w:tblPr/>
      <w:tcPr>
        <w:tcBorders>
          <w:top w:val="single" w:sz="4" w:space="0" w:color="F69684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DCD5" w:themeColor="accent2" w:themeTint="99"/>
        <w:left w:val="single" w:sz="4" w:space="0" w:color="9FDCD5" w:themeColor="accent2" w:themeTint="99"/>
        <w:bottom w:val="single" w:sz="4" w:space="0" w:color="9FDCD5" w:themeColor="accent2" w:themeTint="99"/>
        <w:right w:val="single" w:sz="4" w:space="0" w:color="9FDCD5" w:themeColor="accent2" w:themeTint="99"/>
        <w:insideH w:val="single" w:sz="4" w:space="0" w:color="9FDCD5" w:themeColor="accent2" w:themeTint="99"/>
        <w:insideV w:val="single" w:sz="4" w:space="0" w:color="9FDCD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  <w:tblStylePr w:type="neCell">
      <w:tblPr/>
      <w:tcPr>
        <w:tcBorders>
          <w:bottom w:val="single" w:sz="4" w:space="0" w:color="9FDCD5" w:themeColor="accent2" w:themeTint="99"/>
        </w:tcBorders>
      </w:tcPr>
    </w:tblStylePr>
    <w:tblStylePr w:type="nwCell">
      <w:tblPr/>
      <w:tcPr>
        <w:tcBorders>
          <w:bottom w:val="single" w:sz="4" w:space="0" w:color="9FDCD5" w:themeColor="accent2" w:themeTint="99"/>
        </w:tcBorders>
      </w:tcPr>
    </w:tblStylePr>
    <w:tblStylePr w:type="seCell">
      <w:tblPr/>
      <w:tcPr>
        <w:tcBorders>
          <w:top w:val="single" w:sz="4" w:space="0" w:color="9FDCD5" w:themeColor="accent2" w:themeTint="99"/>
        </w:tcBorders>
      </w:tcPr>
    </w:tblStylePr>
    <w:tblStylePr w:type="swCell">
      <w:tblPr/>
      <w:tcPr>
        <w:tcBorders>
          <w:top w:val="single" w:sz="4" w:space="0" w:color="9FDCD5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5EC94" w:themeColor="accent3" w:themeTint="99"/>
        <w:left w:val="single" w:sz="4" w:space="0" w:color="E5EC94" w:themeColor="accent3" w:themeTint="99"/>
        <w:bottom w:val="single" w:sz="4" w:space="0" w:color="E5EC94" w:themeColor="accent3" w:themeTint="99"/>
        <w:right w:val="single" w:sz="4" w:space="0" w:color="E5EC94" w:themeColor="accent3" w:themeTint="99"/>
        <w:insideH w:val="single" w:sz="4" w:space="0" w:color="E5EC94" w:themeColor="accent3" w:themeTint="99"/>
        <w:insideV w:val="single" w:sz="4" w:space="0" w:color="E5EC9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  <w:tblStylePr w:type="neCell">
      <w:tblPr/>
      <w:tcPr>
        <w:tcBorders>
          <w:bottom w:val="single" w:sz="4" w:space="0" w:color="E5EC94" w:themeColor="accent3" w:themeTint="99"/>
        </w:tcBorders>
      </w:tcPr>
    </w:tblStylePr>
    <w:tblStylePr w:type="nwCell">
      <w:tblPr/>
      <w:tcPr>
        <w:tcBorders>
          <w:bottom w:val="single" w:sz="4" w:space="0" w:color="E5EC94" w:themeColor="accent3" w:themeTint="99"/>
        </w:tcBorders>
      </w:tcPr>
    </w:tblStylePr>
    <w:tblStylePr w:type="seCell">
      <w:tblPr/>
      <w:tcPr>
        <w:tcBorders>
          <w:top w:val="single" w:sz="4" w:space="0" w:color="E5EC94" w:themeColor="accent3" w:themeTint="99"/>
        </w:tcBorders>
      </w:tcPr>
    </w:tblStylePr>
    <w:tblStylePr w:type="swCell">
      <w:tblPr/>
      <w:tcPr>
        <w:tcBorders>
          <w:top w:val="single" w:sz="4" w:space="0" w:color="E5EC94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DDBEA" w:themeColor="accent4" w:themeTint="99"/>
        <w:left w:val="single" w:sz="4" w:space="0" w:color="8DDBEA" w:themeColor="accent4" w:themeTint="99"/>
        <w:bottom w:val="single" w:sz="4" w:space="0" w:color="8DDBEA" w:themeColor="accent4" w:themeTint="99"/>
        <w:right w:val="single" w:sz="4" w:space="0" w:color="8DDBEA" w:themeColor="accent4" w:themeTint="99"/>
        <w:insideH w:val="single" w:sz="4" w:space="0" w:color="8DDBEA" w:themeColor="accent4" w:themeTint="99"/>
        <w:insideV w:val="single" w:sz="4" w:space="0" w:color="8DDBEA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  <w:tblStylePr w:type="neCell">
      <w:tblPr/>
      <w:tcPr>
        <w:tcBorders>
          <w:bottom w:val="single" w:sz="4" w:space="0" w:color="8DDBEA" w:themeColor="accent4" w:themeTint="99"/>
        </w:tcBorders>
      </w:tcPr>
    </w:tblStylePr>
    <w:tblStylePr w:type="nwCell">
      <w:tblPr/>
      <w:tcPr>
        <w:tcBorders>
          <w:bottom w:val="single" w:sz="4" w:space="0" w:color="8DDBEA" w:themeColor="accent4" w:themeTint="99"/>
        </w:tcBorders>
      </w:tcPr>
    </w:tblStylePr>
    <w:tblStylePr w:type="seCell">
      <w:tblPr/>
      <w:tcPr>
        <w:tcBorders>
          <w:top w:val="single" w:sz="4" w:space="0" w:color="8DDBEA" w:themeColor="accent4" w:themeTint="99"/>
        </w:tcBorders>
      </w:tcPr>
    </w:tblStylePr>
    <w:tblStylePr w:type="swCell">
      <w:tblPr/>
      <w:tcPr>
        <w:tcBorders>
          <w:top w:val="single" w:sz="4" w:space="0" w:color="8DDBEA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8C3BA" w:themeColor="accent5" w:themeTint="99"/>
        <w:left w:val="single" w:sz="4" w:space="0" w:color="C8C3BA" w:themeColor="accent5" w:themeTint="99"/>
        <w:bottom w:val="single" w:sz="4" w:space="0" w:color="C8C3BA" w:themeColor="accent5" w:themeTint="99"/>
        <w:right w:val="single" w:sz="4" w:space="0" w:color="C8C3BA" w:themeColor="accent5" w:themeTint="99"/>
        <w:insideH w:val="single" w:sz="4" w:space="0" w:color="C8C3BA" w:themeColor="accent5" w:themeTint="99"/>
        <w:insideV w:val="single" w:sz="4" w:space="0" w:color="C8C3B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  <w:tblStylePr w:type="neCell">
      <w:tblPr/>
      <w:tcPr>
        <w:tcBorders>
          <w:bottom w:val="single" w:sz="4" w:space="0" w:color="C8C3BA" w:themeColor="accent5" w:themeTint="99"/>
        </w:tcBorders>
      </w:tcPr>
    </w:tblStylePr>
    <w:tblStylePr w:type="nwCell">
      <w:tblPr/>
      <w:tcPr>
        <w:tcBorders>
          <w:bottom w:val="single" w:sz="4" w:space="0" w:color="C8C3BA" w:themeColor="accent5" w:themeTint="99"/>
        </w:tcBorders>
      </w:tcPr>
    </w:tblStylePr>
    <w:tblStylePr w:type="seCell">
      <w:tblPr/>
      <w:tcPr>
        <w:tcBorders>
          <w:top w:val="single" w:sz="4" w:space="0" w:color="C8C3BA" w:themeColor="accent5" w:themeTint="99"/>
        </w:tcBorders>
      </w:tcPr>
    </w:tblStylePr>
    <w:tblStylePr w:type="swCell">
      <w:tblPr/>
      <w:tcPr>
        <w:tcBorders>
          <w:top w:val="single" w:sz="4" w:space="0" w:color="C8C3BA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A59086" w:themeColor="accent6" w:themeTint="99"/>
        <w:left w:val="single" w:sz="4" w:space="0" w:color="A59086" w:themeColor="accent6" w:themeTint="99"/>
        <w:bottom w:val="single" w:sz="4" w:space="0" w:color="A59086" w:themeColor="accent6" w:themeTint="99"/>
        <w:right w:val="single" w:sz="4" w:space="0" w:color="A59086" w:themeColor="accent6" w:themeTint="99"/>
        <w:insideH w:val="single" w:sz="4" w:space="0" w:color="A59086" w:themeColor="accent6" w:themeTint="99"/>
        <w:insideV w:val="single" w:sz="4" w:space="0" w:color="A5908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  <w:tblStylePr w:type="neCell">
      <w:tblPr/>
      <w:tcPr>
        <w:tcBorders>
          <w:bottom w:val="single" w:sz="4" w:space="0" w:color="A59086" w:themeColor="accent6" w:themeTint="99"/>
        </w:tcBorders>
      </w:tcPr>
    </w:tblStylePr>
    <w:tblStylePr w:type="nwCell">
      <w:tblPr/>
      <w:tcPr>
        <w:tcBorders>
          <w:bottom w:val="single" w:sz="4" w:space="0" w:color="A59086" w:themeColor="accent6" w:themeTint="99"/>
        </w:tcBorders>
      </w:tcPr>
    </w:tblStylePr>
    <w:tblStylePr w:type="seCell">
      <w:tblPr/>
      <w:tcPr>
        <w:tcBorders>
          <w:top w:val="single" w:sz="4" w:space="0" w:color="A59086" w:themeColor="accent6" w:themeTint="99"/>
        </w:tcBorders>
      </w:tcPr>
    </w:tblStylePr>
    <w:tblStylePr w:type="swCell">
      <w:tblPr/>
      <w:tcPr>
        <w:tcBorders>
          <w:top w:val="single" w:sz="4" w:space="0" w:color="A59086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69684" w:themeColor="accent1" w:themeTint="99"/>
        <w:left w:val="single" w:sz="4" w:space="0" w:color="F69684" w:themeColor="accent1" w:themeTint="99"/>
        <w:bottom w:val="single" w:sz="4" w:space="0" w:color="F69684" w:themeColor="accent1" w:themeTint="99"/>
        <w:right w:val="single" w:sz="4" w:space="0" w:color="F69684" w:themeColor="accent1" w:themeTint="99"/>
        <w:insideH w:val="single" w:sz="4" w:space="0" w:color="F69684" w:themeColor="accent1" w:themeTint="99"/>
        <w:insideV w:val="single" w:sz="4" w:space="0" w:color="F6968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5133" w:themeColor="accent1"/>
          <w:left w:val="single" w:sz="4" w:space="0" w:color="F05133" w:themeColor="accent1"/>
          <w:bottom w:val="single" w:sz="4" w:space="0" w:color="F05133" w:themeColor="accent1"/>
          <w:right w:val="single" w:sz="4" w:space="0" w:color="F05133" w:themeColor="accent1"/>
          <w:insideH w:val="nil"/>
          <w:insideV w:val="nil"/>
        </w:tcBorders>
        <w:shd w:val="clear" w:color="auto" w:fill="F05133" w:themeFill="accent1"/>
      </w:tcPr>
    </w:tblStylePr>
    <w:tblStylePr w:type="lastRow">
      <w:rPr>
        <w:b/>
        <w:bCs/>
      </w:rPr>
      <w:tblPr/>
      <w:tcPr>
        <w:tcBorders>
          <w:top w:val="double" w:sz="4" w:space="0" w:color="F051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DCD5" w:themeColor="accent2" w:themeTint="99"/>
        <w:left w:val="single" w:sz="4" w:space="0" w:color="9FDCD5" w:themeColor="accent2" w:themeTint="99"/>
        <w:bottom w:val="single" w:sz="4" w:space="0" w:color="9FDCD5" w:themeColor="accent2" w:themeTint="99"/>
        <w:right w:val="single" w:sz="4" w:space="0" w:color="9FDCD5" w:themeColor="accent2" w:themeTint="99"/>
        <w:insideH w:val="single" w:sz="4" w:space="0" w:color="9FDCD5" w:themeColor="accent2" w:themeTint="99"/>
        <w:insideV w:val="single" w:sz="4" w:space="0" w:color="9FDCD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0C5BA" w:themeColor="accent2"/>
          <w:left w:val="single" w:sz="4" w:space="0" w:color="60C5BA" w:themeColor="accent2"/>
          <w:bottom w:val="single" w:sz="4" w:space="0" w:color="60C5BA" w:themeColor="accent2"/>
          <w:right w:val="single" w:sz="4" w:space="0" w:color="60C5BA" w:themeColor="accent2"/>
          <w:insideH w:val="nil"/>
          <w:insideV w:val="nil"/>
        </w:tcBorders>
        <w:shd w:val="clear" w:color="auto" w:fill="60C5BA" w:themeFill="accent2"/>
      </w:tcPr>
    </w:tblStylePr>
    <w:tblStylePr w:type="lastRow">
      <w:rPr>
        <w:b/>
        <w:bCs/>
      </w:rPr>
      <w:tblPr/>
      <w:tcPr>
        <w:tcBorders>
          <w:top w:val="double" w:sz="4" w:space="0" w:color="60C5B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5EC94" w:themeColor="accent3" w:themeTint="99"/>
        <w:left w:val="single" w:sz="4" w:space="0" w:color="E5EC94" w:themeColor="accent3" w:themeTint="99"/>
        <w:bottom w:val="single" w:sz="4" w:space="0" w:color="E5EC94" w:themeColor="accent3" w:themeTint="99"/>
        <w:right w:val="single" w:sz="4" w:space="0" w:color="E5EC94" w:themeColor="accent3" w:themeTint="99"/>
        <w:insideH w:val="single" w:sz="4" w:space="0" w:color="E5EC94" w:themeColor="accent3" w:themeTint="99"/>
        <w:insideV w:val="single" w:sz="4" w:space="0" w:color="E5EC9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5E04E" w:themeColor="accent3"/>
          <w:left w:val="single" w:sz="4" w:space="0" w:color="D5E04E" w:themeColor="accent3"/>
          <w:bottom w:val="single" w:sz="4" w:space="0" w:color="D5E04E" w:themeColor="accent3"/>
          <w:right w:val="single" w:sz="4" w:space="0" w:color="D5E04E" w:themeColor="accent3"/>
          <w:insideH w:val="nil"/>
          <w:insideV w:val="nil"/>
        </w:tcBorders>
        <w:shd w:val="clear" w:color="auto" w:fill="D5E04E" w:themeFill="accent3"/>
      </w:tcPr>
    </w:tblStylePr>
    <w:tblStylePr w:type="lastRow">
      <w:rPr>
        <w:b/>
        <w:bCs/>
      </w:rPr>
      <w:tblPr/>
      <w:tcPr>
        <w:tcBorders>
          <w:top w:val="double" w:sz="4" w:space="0" w:color="D5E04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DDBEA" w:themeColor="accent4" w:themeTint="99"/>
        <w:left w:val="single" w:sz="4" w:space="0" w:color="8DDBEA" w:themeColor="accent4" w:themeTint="99"/>
        <w:bottom w:val="single" w:sz="4" w:space="0" w:color="8DDBEA" w:themeColor="accent4" w:themeTint="99"/>
        <w:right w:val="single" w:sz="4" w:space="0" w:color="8DDBEA" w:themeColor="accent4" w:themeTint="99"/>
        <w:insideH w:val="single" w:sz="4" w:space="0" w:color="8DDBEA" w:themeColor="accent4" w:themeTint="99"/>
        <w:insideV w:val="single" w:sz="4" w:space="0" w:color="8DDBEA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2C4DD" w:themeColor="accent4"/>
          <w:left w:val="single" w:sz="4" w:space="0" w:color="42C4DD" w:themeColor="accent4"/>
          <w:bottom w:val="single" w:sz="4" w:space="0" w:color="42C4DD" w:themeColor="accent4"/>
          <w:right w:val="single" w:sz="4" w:space="0" w:color="42C4DD" w:themeColor="accent4"/>
          <w:insideH w:val="nil"/>
          <w:insideV w:val="nil"/>
        </w:tcBorders>
        <w:shd w:val="clear" w:color="auto" w:fill="42C4DD" w:themeFill="accent4"/>
      </w:tcPr>
    </w:tblStylePr>
    <w:tblStylePr w:type="lastRow">
      <w:rPr>
        <w:b/>
        <w:bCs/>
      </w:rPr>
      <w:tblPr/>
      <w:tcPr>
        <w:tcBorders>
          <w:top w:val="double" w:sz="4" w:space="0" w:color="42C4D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8C3BA" w:themeColor="accent5" w:themeTint="99"/>
        <w:left w:val="single" w:sz="4" w:space="0" w:color="C8C3BA" w:themeColor="accent5" w:themeTint="99"/>
        <w:bottom w:val="single" w:sz="4" w:space="0" w:color="C8C3BA" w:themeColor="accent5" w:themeTint="99"/>
        <w:right w:val="single" w:sz="4" w:space="0" w:color="C8C3BA" w:themeColor="accent5" w:themeTint="99"/>
        <w:insideH w:val="single" w:sz="4" w:space="0" w:color="C8C3BA" w:themeColor="accent5" w:themeTint="99"/>
        <w:insideV w:val="single" w:sz="4" w:space="0" w:color="C8C3B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49B8D" w:themeColor="accent5"/>
          <w:left w:val="single" w:sz="4" w:space="0" w:color="A49B8D" w:themeColor="accent5"/>
          <w:bottom w:val="single" w:sz="4" w:space="0" w:color="A49B8D" w:themeColor="accent5"/>
          <w:right w:val="single" w:sz="4" w:space="0" w:color="A49B8D" w:themeColor="accent5"/>
          <w:insideH w:val="nil"/>
          <w:insideV w:val="nil"/>
        </w:tcBorders>
        <w:shd w:val="clear" w:color="auto" w:fill="A49B8D" w:themeFill="accent5"/>
      </w:tcPr>
    </w:tblStylePr>
    <w:tblStylePr w:type="lastRow">
      <w:rPr>
        <w:b/>
        <w:bCs/>
      </w:rPr>
      <w:tblPr/>
      <w:tcPr>
        <w:tcBorders>
          <w:top w:val="double" w:sz="4" w:space="0" w:color="A49B8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A59086" w:themeColor="accent6" w:themeTint="99"/>
        <w:left w:val="single" w:sz="4" w:space="0" w:color="A59086" w:themeColor="accent6" w:themeTint="99"/>
        <w:bottom w:val="single" w:sz="4" w:space="0" w:color="A59086" w:themeColor="accent6" w:themeTint="99"/>
        <w:right w:val="single" w:sz="4" w:space="0" w:color="A59086" w:themeColor="accent6" w:themeTint="99"/>
        <w:insideH w:val="single" w:sz="4" w:space="0" w:color="A59086" w:themeColor="accent6" w:themeTint="99"/>
        <w:insideV w:val="single" w:sz="4" w:space="0" w:color="A5908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4C44" w:themeColor="accent6"/>
          <w:left w:val="single" w:sz="4" w:space="0" w:color="5C4C44" w:themeColor="accent6"/>
          <w:bottom w:val="single" w:sz="4" w:space="0" w:color="5C4C44" w:themeColor="accent6"/>
          <w:right w:val="single" w:sz="4" w:space="0" w:color="5C4C44" w:themeColor="accent6"/>
          <w:insideH w:val="nil"/>
          <w:insideV w:val="nil"/>
        </w:tcBorders>
        <w:shd w:val="clear" w:color="auto" w:fill="5C4C44" w:themeFill="accent6"/>
      </w:tcPr>
    </w:tblStylePr>
    <w:tblStylePr w:type="lastRow">
      <w:rPr>
        <w:b/>
        <w:bCs/>
      </w:rPr>
      <w:tblPr/>
      <w:tcPr>
        <w:tcBorders>
          <w:top w:val="double" w:sz="4" w:space="0" w:color="5C4C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BD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513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513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513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5133" w:themeFill="accent1"/>
      </w:tcPr>
    </w:tblStylePr>
    <w:tblStylePr w:type="band1Vert">
      <w:tblPr/>
      <w:tcPr>
        <w:shd w:val="clear" w:color="auto" w:fill="F9B9AD" w:themeFill="accent1" w:themeFillTint="66"/>
      </w:tcPr>
    </w:tblStylePr>
    <w:tblStylePr w:type="band1Horz">
      <w:tblPr/>
      <w:tcPr>
        <w:shd w:val="clear" w:color="auto" w:fill="F9B9AD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F3F1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0C5BA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0C5BA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0C5B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0C5BA" w:themeFill="accent2"/>
      </w:tcPr>
    </w:tblStylePr>
    <w:tblStylePr w:type="band1Vert">
      <w:tblPr/>
      <w:tcPr>
        <w:shd w:val="clear" w:color="auto" w:fill="BFE7E3" w:themeFill="accent2" w:themeFillTint="66"/>
      </w:tcPr>
    </w:tblStylePr>
    <w:tblStylePr w:type="band1Horz">
      <w:tblPr/>
      <w:tcPr>
        <w:shd w:val="clear" w:color="auto" w:fill="BFE7E3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8D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5E04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5E04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5E04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5E04E" w:themeFill="accent3"/>
      </w:tcPr>
    </w:tblStylePr>
    <w:tblStylePr w:type="band1Vert">
      <w:tblPr/>
      <w:tcPr>
        <w:shd w:val="clear" w:color="auto" w:fill="EEF2B8" w:themeFill="accent3" w:themeFillTint="66"/>
      </w:tcPr>
    </w:tblStylePr>
    <w:tblStylePr w:type="band1Horz">
      <w:tblPr/>
      <w:tcPr>
        <w:shd w:val="clear" w:color="auto" w:fill="EEF2B8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F3F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2C4DD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2C4DD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2C4D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2C4DD" w:themeFill="accent4"/>
      </w:tcPr>
    </w:tblStylePr>
    <w:tblStylePr w:type="band1Vert">
      <w:tblPr/>
      <w:tcPr>
        <w:shd w:val="clear" w:color="auto" w:fill="B3E7F1" w:themeFill="accent4" w:themeFillTint="66"/>
      </w:tcPr>
    </w:tblStylePr>
    <w:tblStylePr w:type="band1Horz">
      <w:tblPr/>
      <w:tcPr>
        <w:shd w:val="clear" w:color="auto" w:fill="B3E7F1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BE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49B8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49B8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49B8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49B8D" w:themeFill="accent5"/>
      </w:tcPr>
    </w:tblStylePr>
    <w:tblStylePr w:type="band1Vert">
      <w:tblPr/>
      <w:tcPr>
        <w:shd w:val="clear" w:color="auto" w:fill="DAD7D1" w:themeFill="accent5" w:themeFillTint="66"/>
      </w:tcPr>
    </w:tblStylePr>
    <w:tblStylePr w:type="band1Horz">
      <w:tblPr/>
      <w:tcPr>
        <w:shd w:val="clear" w:color="auto" w:fill="DAD7D1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DAD6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4C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4C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4C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4C44" w:themeFill="accent6"/>
      </w:tcPr>
    </w:tblStylePr>
    <w:tblStylePr w:type="band1Vert">
      <w:tblPr/>
      <w:tcPr>
        <w:shd w:val="clear" w:color="auto" w:fill="C3B5AE" w:themeFill="accent6" w:themeFillTint="66"/>
      </w:tcPr>
    </w:tblStylePr>
    <w:tblStylePr w:type="band1Horz">
      <w:tblPr/>
      <w:tcPr>
        <w:shd w:val="clear" w:color="auto" w:fill="C3B5AE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72222"/>
    <w:pPr>
      <w:spacing w:after="0" w:line="240" w:lineRule="auto"/>
    </w:pPr>
    <w:rPr>
      <w:color w:val="CA2C0F" w:themeColor="accent1" w:themeShade="BF"/>
    </w:rPr>
    <w:tblPr>
      <w:tblStyleRowBandSize w:val="1"/>
      <w:tblStyleColBandSize w:val="1"/>
      <w:tblBorders>
        <w:top w:val="single" w:sz="4" w:space="0" w:color="F69684" w:themeColor="accent1" w:themeTint="99"/>
        <w:left w:val="single" w:sz="4" w:space="0" w:color="F69684" w:themeColor="accent1" w:themeTint="99"/>
        <w:bottom w:val="single" w:sz="4" w:space="0" w:color="F69684" w:themeColor="accent1" w:themeTint="99"/>
        <w:right w:val="single" w:sz="4" w:space="0" w:color="F69684" w:themeColor="accent1" w:themeTint="99"/>
        <w:insideH w:val="single" w:sz="4" w:space="0" w:color="F69684" w:themeColor="accent1" w:themeTint="99"/>
        <w:insideV w:val="single" w:sz="4" w:space="0" w:color="F6968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6968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968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72222"/>
    <w:pPr>
      <w:spacing w:after="0" w:line="240" w:lineRule="auto"/>
    </w:pPr>
    <w:rPr>
      <w:color w:val="3AA095" w:themeColor="accent2" w:themeShade="BF"/>
    </w:rPr>
    <w:tblPr>
      <w:tblStyleRowBandSize w:val="1"/>
      <w:tblStyleColBandSize w:val="1"/>
      <w:tblBorders>
        <w:top w:val="single" w:sz="4" w:space="0" w:color="9FDCD5" w:themeColor="accent2" w:themeTint="99"/>
        <w:left w:val="single" w:sz="4" w:space="0" w:color="9FDCD5" w:themeColor="accent2" w:themeTint="99"/>
        <w:bottom w:val="single" w:sz="4" w:space="0" w:color="9FDCD5" w:themeColor="accent2" w:themeTint="99"/>
        <w:right w:val="single" w:sz="4" w:space="0" w:color="9FDCD5" w:themeColor="accent2" w:themeTint="99"/>
        <w:insideH w:val="single" w:sz="4" w:space="0" w:color="9FDCD5" w:themeColor="accent2" w:themeTint="99"/>
        <w:insideV w:val="single" w:sz="4" w:space="0" w:color="9FDCD5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FDCD5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DCD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72222"/>
    <w:pPr>
      <w:spacing w:after="0" w:line="240" w:lineRule="auto"/>
    </w:pPr>
    <w:rPr>
      <w:color w:val="B3C021" w:themeColor="accent3" w:themeShade="BF"/>
    </w:rPr>
    <w:tblPr>
      <w:tblStyleRowBandSize w:val="1"/>
      <w:tblStyleColBandSize w:val="1"/>
      <w:tblBorders>
        <w:top w:val="single" w:sz="4" w:space="0" w:color="E5EC94" w:themeColor="accent3" w:themeTint="99"/>
        <w:left w:val="single" w:sz="4" w:space="0" w:color="E5EC94" w:themeColor="accent3" w:themeTint="99"/>
        <w:bottom w:val="single" w:sz="4" w:space="0" w:color="E5EC94" w:themeColor="accent3" w:themeTint="99"/>
        <w:right w:val="single" w:sz="4" w:space="0" w:color="E5EC94" w:themeColor="accent3" w:themeTint="99"/>
        <w:insideH w:val="single" w:sz="4" w:space="0" w:color="E5EC94" w:themeColor="accent3" w:themeTint="99"/>
        <w:insideV w:val="single" w:sz="4" w:space="0" w:color="E5EC94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E5EC9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5EC9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72222"/>
    <w:pPr>
      <w:spacing w:after="0" w:line="240" w:lineRule="auto"/>
    </w:pPr>
    <w:rPr>
      <w:color w:val="209DB5" w:themeColor="accent4" w:themeShade="BF"/>
    </w:rPr>
    <w:tblPr>
      <w:tblStyleRowBandSize w:val="1"/>
      <w:tblStyleColBandSize w:val="1"/>
      <w:tblBorders>
        <w:top w:val="single" w:sz="4" w:space="0" w:color="8DDBEA" w:themeColor="accent4" w:themeTint="99"/>
        <w:left w:val="single" w:sz="4" w:space="0" w:color="8DDBEA" w:themeColor="accent4" w:themeTint="99"/>
        <w:bottom w:val="single" w:sz="4" w:space="0" w:color="8DDBEA" w:themeColor="accent4" w:themeTint="99"/>
        <w:right w:val="single" w:sz="4" w:space="0" w:color="8DDBEA" w:themeColor="accent4" w:themeTint="99"/>
        <w:insideH w:val="single" w:sz="4" w:space="0" w:color="8DDBEA" w:themeColor="accent4" w:themeTint="99"/>
        <w:insideV w:val="single" w:sz="4" w:space="0" w:color="8DDBEA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8DDBEA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DDBE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72222"/>
    <w:pPr>
      <w:spacing w:after="0" w:line="240" w:lineRule="auto"/>
    </w:pPr>
    <w:rPr>
      <w:color w:val="7E7465" w:themeColor="accent5" w:themeShade="BF"/>
    </w:rPr>
    <w:tblPr>
      <w:tblStyleRowBandSize w:val="1"/>
      <w:tblStyleColBandSize w:val="1"/>
      <w:tblBorders>
        <w:top w:val="single" w:sz="4" w:space="0" w:color="C8C3BA" w:themeColor="accent5" w:themeTint="99"/>
        <w:left w:val="single" w:sz="4" w:space="0" w:color="C8C3BA" w:themeColor="accent5" w:themeTint="99"/>
        <w:bottom w:val="single" w:sz="4" w:space="0" w:color="C8C3BA" w:themeColor="accent5" w:themeTint="99"/>
        <w:right w:val="single" w:sz="4" w:space="0" w:color="C8C3BA" w:themeColor="accent5" w:themeTint="99"/>
        <w:insideH w:val="single" w:sz="4" w:space="0" w:color="C8C3BA" w:themeColor="accent5" w:themeTint="99"/>
        <w:insideV w:val="single" w:sz="4" w:space="0" w:color="C8C3BA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8C3B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C3B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72222"/>
    <w:pPr>
      <w:spacing w:after="0" w:line="240" w:lineRule="auto"/>
    </w:pPr>
    <w:rPr>
      <w:color w:val="443833" w:themeColor="accent6" w:themeShade="BF"/>
    </w:rPr>
    <w:tblPr>
      <w:tblStyleRowBandSize w:val="1"/>
      <w:tblStyleColBandSize w:val="1"/>
      <w:tblBorders>
        <w:top w:val="single" w:sz="4" w:space="0" w:color="A59086" w:themeColor="accent6" w:themeTint="99"/>
        <w:left w:val="single" w:sz="4" w:space="0" w:color="A59086" w:themeColor="accent6" w:themeTint="99"/>
        <w:bottom w:val="single" w:sz="4" w:space="0" w:color="A59086" w:themeColor="accent6" w:themeTint="99"/>
        <w:right w:val="single" w:sz="4" w:space="0" w:color="A59086" w:themeColor="accent6" w:themeTint="99"/>
        <w:insideH w:val="single" w:sz="4" w:space="0" w:color="A59086" w:themeColor="accent6" w:themeTint="99"/>
        <w:insideV w:val="single" w:sz="4" w:space="0" w:color="A5908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5908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5908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72222"/>
    <w:pPr>
      <w:spacing w:after="0" w:line="240" w:lineRule="auto"/>
    </w:pPr>
    <w:rPr>
      <w:color w:val="CA2C0F" w:themeColor="accent1" w:themeShade="BF"/>
    </w:rPr>
    <w:tblPr>
      <w:tblStyleRowBandSize w:val="1"/>
      <w:tblStyleColBandSize w:val="1"/>
      <w:tblBorders>
        <w:top w:val="single" w:sz="4" w:space="0" w:color="F69684" w:themeColor="accent1" w:themeTint="99"/>
        <w:left w:val="single" w:sz="4" w:space="0" w:color="F69684" w:themeColor="accent1" w:themeTint="99"/>
        <w:bottom w:val="single" w:sz="4" w:space="0" w:color="F69684" w:themeColor="accent1" w:themeTint="99"/>
        <w:right w:val="single" w:sz="4" w:space="0" w:color="F69684" w:themeColor="accent1" w:themeTint="99"/>
        <w:insideH w:val="single" w:sz="4" w:space="0" w:color="F69684" w:themeColor="accent1" w:themeTint="99"/>
        <w:insideV w:val="single" w:sz="4" w:space="0" w:color="F6968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  <w:tblStylePr w:type="neCell">
      <w:tblPr/>
      <w:tcPr>
        <w:tcBorders>
          <w:bottom w:val="single" w:sz="4" w:space="0" w:color="F69684" w:themeColor="accent1" w:themeTint="99"/>
        </w:tcBorders>
      </w:tcPr>
    </w:tblStylePr>
    <w:tblStylePr w:type="nwCell">
      <w:tblPr/>
      <w:tcPr>
        <w:tcBorders>
          <w:bottom w:val="single" w:sz="4" w:space="0" w:color="F69684" w:themeColor="accent1" w:themeTint="99"/>
        </w:tcBorders>
      </w:tcPr>
    </w:tblStylePr>
    <w:tblStylePr w:type="seCell">
      <w:tblPr/>
      <w:tcPr>
        <w:tcBorders>
          <w:top w:val="single" w:sz="4" w:space="0" w:color="F69684" w:themeColor="accent1" w:themeTint="99"/>
        </w:tcBorders>
      </w:tcPr>
    </w:tblStylePr>
    <w:tblStylePr w:type="swCell">
      <w:tblPr/>
      <w:tcPr>
        <w:tcBorders>
          <w:top w:val="single" w:sz="4" w:space="0" w:color="F69684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72222"/>
    <w:pPr>
      <w:spacing w:after="0" w:line="240" w:lineRule="auto"/>
    </w:pPr>
    <w:rPr>
      <w:color w:val="3AA095" w:themeColor="accent2" w:themeShade="BF"/>
    </w:rPr>
    <w:tblPr>
      <w:tblStyleRowBandSize w:val="1"/>
      <w:tblStyleColBandSize w:val="1"/>
      <w:tblBorders>
        <w:top w:val="single" w:sz="4" w:space="0" w:color="9FDCD5" w:themeColor="accent2" w:themeTint="99"/>
        <w:left w:val="single" w:sz="4" w:space="0" w:color="9FDCD5" w:themeColor="accent2" w:themeTint="99"/>
        <w:bottom w:val="single" w:sz="4" w:space="0" w:color="9FDCD5" w:themeColor="accent2" w:themeTint="99"/>
        <w:right w:val="single" w:sz="4" w:space="0" w:color="9FDCD5" w:themeColor="accent2" w:themeTint="99"/>
        <w:insideH w:val="single" w:sz="4" w:space="0" w:color="9FDCD5" w:themeColor="accent2" w:themeTint="99"/>
        <w:insideV w:val="single" w:sz="4" w:space="0" w:color="9FDCD5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  <w:tblStylePr w:type="neCell">
      <w:tblPr/>
      <w:tcPr>
        <w:tcBorders>
          <w:bottom w:val="single" w:sz="4" w:space="0" w:color="9FDCD5" w:themeColor="accent2" w:themeTint="99"/>
        </w:tcBorders>
      </w:tcPr>
    </w:tblStylePr>
    <w:tblStylePr w:type="nwCell">
      <w:tblPr/>
      <w:tcPr>
        <w:tcBorders>
          <w:bottom w:val="single" w:sz="4" w:space="0" w:color="9FDCD5" w:themeColor="accent2" w:themeTint="99"/>
        </w:tcBorders>
      </w:tcPr>
    </w:tblStylePr>
    <w:tblStylePr w:type="seCell">
      <w:tblPr/>
      <w:tcPr>
        <w:tcBorders>
          <w:top w:val="single" w:sz="4" w:space="0" w:color="9FDCD5" w:themeColor="accent2" w:themeTint="99"/>
        </w:tcBorders>
      </w:tcPr>
    </w:tblStylePr>
    <w:tblStylePr w:type="swCell">
      <w:tblPr/>
      <w:tcPr>
        <w:tcBorders>
          <w:top w:val="single" w:sz="4" w:space="0" w:color="9FDCD5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72222"/>
    <w:pPr>
      <w:spacing w:after="0" w:line="240" w:lineRule="auto"/>
    </w:pPr>
    <w:rPr>
      <w:color w:val="B3C021" w:themeColor="accent3" w:themeShade="BF"/>
    </w:rPr>
    <w:tblPr>
      <w:tblStyleRowBandSize w:val="1"/>
      <w:tblStyleColBandSize w:val="1"/>
      <w:tblBorders>
        <w:top w:val="single" w:sz="4" w:space="0" w:color="E5EC94" w:themeColor="accent3" w:themeTint="99"/>
        <w:left w:val="single" w:sz="4" w:space="0" w:color="E5EC94" w:themeColor="accent3" w:themeTint="99"/>
        <w:bottom w:val="single" w:sz="4" w:space="0" w:color="E5EC94" w:themeColor="accent3" w:themeTint="99"/>
        <w:right w:val="single" w:sz="4" w:space="0" w:color="E5EC94" w:themeColor="accent3" w:themeTint="99"/>
        <w:insideH w:val="single" w:sz="4" w:space="0" w:color="E5EC94" w:themeColor="accent3" w:themeTint="99"/>
        <w:insideV w:val="single" w:sz="4" w:space="0" w:color="E5EC9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  <w:tblStylePr w:type="neCell">
      <w:tblPr/>
      <w:tcPr>
        <w:tcBorders>
          <w:bottom w:val="single" w:sz="4" w:space="0" w:color="E5EC94" w:themeColor="accent3" w:themeTint="99"/>
        </w:tcBorders>
      </w:tcPr>
    </w:tblStylePr>
    <w:tblStylePr w:type="nwCell">
      <w:tblPr/>
      <w:tcPr>
        <w:tcBorders>
          <w:bottom w:val="single" w:sz="4" w:space="0" w:color="E5EC94" w:themeColor="accent3" w:themeTint="99"/>
        </w:tcBorders>
      </w:tcPr>
    </w:tblStylePr>
    <w:tblStylePr w:type="seCell">
      <w:tblPr/>
      <w:tcPr>
        <w:tcBorders>
          <w:top w:val="single" w:sz="4" w:space="0" w:color="E5EC94" w:themeColor="accent3" w:themeTint="99"/>
        </w:tcBorders>
      </w:tcPr>
    </w:tblStylePr>
    <w:tblStylePr w:type="swCell">
      <w:tblPr/>
      <w:tcPr>
        <w:tcBorders>
          <w:top w:val="single" w:sz="4" w:space="0" w:color="E5EC94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72222"/>
    <w:pPr>
      <w:spacing w:after="0" w:line="240" w:lineRule="auto"/>
    </w:pPr>
    <w:rPr>
      <w:color w:val="209DB5" w:themeColor="accent4" w:themeShade="BF"/>
    </w:rPr>
    <w:tblPr>
      <w:tblStyleRowBandSize w:val="1"/>
      <w:tblStyleColBandSize w:val="1"/>
      <w:tblBorders>
        <w:top w:val="single" w:sz="4" w:space="0" w:color="8DDBEA" w:themeColor="accent4" w:themeTint="99"/>
        <w:left w:val="single" w:sz="4" w:space="0" w:color="8DDBEA" w:themeColor="accent4" w:themeTint="99"/>
        <w:bottom w:val="single" w:sz="4" w:space="0" w:color="8DDBEA" w:themeColor="accent4" w:themeTint="99"/>
        <w:right w:val="single" w:sz="4" w:space="0" w:color="8DDBEA" w:themeColor="accent4" w:themeTint="99"/>
        <w:insideH w:val="single" w:sz="4" w:space="0" w:color="8DDBEA" w:themeColor="accent4" w:themeTint="99"/>
        <w:insideV w:val="single" w:sz="4" w:space="0" w:color="8DDBEA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  <w:tblStylePr w:type="neCell">
      <w:tblPr/>
      <w:tcPr>
        <w:tcBorders>
          <w:bottom w:val="single" w:sz="4" w:space="0" w:color="8DDBEA" w:themeColor="accent4" w:themeTint="99"/>
        </w:tcBorders>
      </w:tcPr>
    </w:tblStylePr>
    <w:tblStylePr w:type="nwCell">
      <w:tblPr/>
      <w:tcPr>
        <w:tcBorders>
          <w:bottom w:val="single" w:sz="4" w:space="0" w:color="8DDBEA" w:themeColor="accent4" w:themeTint="99"/>
        </w:tcBorders>
      </w:tcPr>
    </w:tblStylePr>
    <w:tblStylePr w:type="seCell">
      <w:tblPr/>
      <w:tcPr>
        <w:tcBorders>
          <w:top w:val="single" w:sz="4" w:space="0" w:color="8DDBEA" w:themeColor="accent4" w:themeTint="99"/>
        </w:tcBorders>
      </w:tcPr>
    </w:tblStylePr>
    <w:tblStylePr w:type="swCell">
      <w:tblPr/>
      <w:tcPr>
        <w:tcBorders>
          <w:top w:val="single" w:sz="4" w:space="0" w:color="8DDBEA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72222"/>
    <w:pPr>
      <w:spacing w:after="0" w:line="240" w:lineRule="auto"/>
    </w:pPr>
    <w:rPr>
      <w:color w:val="7E7465" w:themeColor="accent5" w:themeShade="BF"/>
    </w:rPr>
    <w:tblPr>
      <w:tblStyleRowBandSize w:val="1"/>
      <w:tblStyleColBandSize w:val="1"/>
      <w:tblBorders>
        <w:top w:val="single" w:sz="4" w:space="0" w:color="C8C3BA" w:themeColor="accent5" w:themeTint="99"/>
        <w:left w:val="single" w:sz="4" w:space="0" w:color="C8C3BA" w:themeColor="accent5" w:themeTint="99"/>
        <w:bottom w:val="single" w:sz="4" w:space="0" w:color="C8C3BA" w:themeColor="accent5" w:themeTint="99"/>
        <w:right w:val="single" w:sz="4" w:space="0" w:color="C8C3BA" w:themeColor="accent5" w:themeTint="99"/>
        <w:insideH w:val="single" w:sz="4" w:space="0" w:color="C8C3BA" w:themeColor="accent5" w:themeTint="99"/>
        <w:insideV w:val="single" w:sz="4" w:space="0" w:color="C8C3B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  <w:tblStylePr w:type="neCell">
      <w:tblPr/>
      <w:tcPr>
        <w:tcBorders>
          <w:bottom w:val="single" w:sz="4" w:space="0" w:color="C8C3BA" w:themeColor="accent5" w:themeTint="99"/>
        </w:tcBorders>
      </w:tcPr>
    </w:tblStylePr>
    <w:tblStylePr w:type="nwCell">
      <w:tblPr/>
      <w:tcPr>
        <w:tcBorders>
          <w:bottom w:val="single" w:sz="4" w:space="0" w:color="C8C3BA" w:themeColor="accent5" w:themeTint="99"/>
        </w:tcBorders>
      </w:tcPr>
    </w:tblStylePr>
    <w:tblStylePr w:type="seCell">
      <w:tblPr/>
      <w:tcPr>
        <w:tcBorders>
          <w:top w:val="single" w:sz="4" w:space="0" w:color="C8C3BA" w:themeColor="accent5" w:themeTint="99"/>
        </w:tcBorders>
      </w:tcPr>
    </w:tblStylePr>
    <w:tblStylePr w:type="swCell">
      <w:tblPr/>
      <w:tcPr>
        <w:tcBorders>
          <w:top w:val="single" w:sz="4" w:space="0" w:color="C8C3BA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72222"/>
    <w:pPr>
      <w:spacing w:after="0" w:line="240" w:lineRule="auto"/>
    </w:pPr>
    <w:rPr>
      <w:color w:val="443833" w:themeColor="accent6" w:themeShade="BF"/>
    </w:rPr>
    <w:tblPr>
      <w:tblStyleRowBandSize w:val="1"/>
      <w:tblStyleColBandSize w:val="1"/>
      <w:tblBorders>
        <w:top w:val="single" w:sz="4" w:space="0" w:color="A59086" w:themeColor="accent6" w:themeTint="99"/>
        <w:left w:val="single" w:sz="4" w:space="0" w:color="A59086" w:themeColor="accent6" w:themeTint="99"/>
        <w:bottom w:val="single" w:sz="4" w:space="0" w:color="A59086" w:themeColor="accent6" w:themeTint="99"/>
        <w:right w:val="single" w:sz="4" w:space="0" w:color="A59086" w:themeColor="accent6" w:themeTint="99"/>
        <w:insideH w:val="single" w:sz="4" w:space="0" w:color="A59086" w:themeColor="accent6" w:themeTint="99"/>
        <w:insideV w:val="single" w:sz="4" w:space="0" w:color="A5908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  <w:tblStylePr w:type="neCell">
      <w:tblPr/>
      <w:tcPr>
        <w:tcBorders>
          <w:bottom w:val="single" w:sz="4" w:space="0" w:color="A59086" w:themeColor="accent6" w:themeTint="99"/>
        </w:tcBorders>
      </w:tcPr>
    </w:tblStylePr>
    <w:tblStylePr w:type="nwCell">
      <w:tblPr/>
      <w:tcPr>
        <w:tcBorders>
          <w:bottom w:val="single" w:sz="4" w:space="0" w:color="A59086" w:themeColor="accent6" w:themeTint="99"/>
        </w:tcBorders>
      </w:tcPr>
    </w:tblStylePr>
    <w:tblStylePr w:type="seCell">
      <w:tblPr/>
      <w:tcPr>
        <w:tcBorders>
          <w:top w:val="single" w:sz="4" w:space="0" w:color="A59086" w:themeColor="accent6" w:themeTint="99"/>
        </w:tcBorders>
      </w:tcPr>
    </w:tblStylePr>
    <w:tblStylePr w:type="swCell">
      <w:tblPr/>
      <w:tcPr>
        <w:tcBorders>
          <w:top w:val="single" w:sz="4" w:space="0" w:color="A59086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572222"/>
    <w:rPr>
      <w:rFonts w:asciiTheme="majorHAnsi" w:eastAsiaTheme="majorEastAsia" w:hAnsiTheme="majorHAnsi" w:cstheme="majorBidi"/>
      <w:color w:val="861D0A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222"/>
    <w:rPr>
      <w:rFonts w:asciiTheme="majorHAnsi" w:eastAsiaTheme="majorEastAsia" w:hAnsiTheme="majorHAnsi" w:cstheme="majorBidi"/>
      <w:i/>
      <w:iCs/>
      <w:color w:val="CA2C0F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222"/>
    <w:rPr>
      <w:rFonts w:asciiTheme="majorHAnsi" w:eastAsiaTheme="majorEastAsia" w:hAnsiTheme="majorHAnsi" w:cstheme="majorBidi"/>
      <w:color w:val="CA2C0F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222"/>
    <w:rPr>
      <w:rFonts w:asciiTheme="majorHAnsi" w:eastAsiaTheme="majorEastAsia" w:hAnsiTheme="majorHAnsi" w:cstheme="majorBidi"/>
      <w:color w:val="861D0A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222"/>
    <w:rPr>
      <w:rFonts w:asciiTheme="majorHAnsi" w:eastAsiaTheme="majorEastAsia" w:hAnsiTheme="majorHAnsi" w:cstheme="majorBidi"/>
      <w:i/>
      <w:iCs/>
      <w:color w:val="861D0A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572222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Cite">
    <w:name w:val="HTML Cit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Sample">
    <w:name w:val="HTML Sample"/>
    <w:basedOn w:val="DefaultParagraphFont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0F51EC"/>
    <w:rPr>
      <w:color w:val="16697A" w:themeColor="accent4" w:themeShade="80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0F51EC"/>
    <w:rPr>
      <w:i/>
      <w:iCs/>
      <w:color w:val="CA2C0F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0F51EC"/>
    <w:pPr>
      <w:pBdr>
        <w:top w:val="single" w:sz="4" w:space="10" w:color="F05133" w:themeColor="accent1"/>
        <w:bottom w:val="single" w:sz="4" w:space="10" w:color="F05133" w:themeColor="accent1"/>
      </w:pBdr>
      <w:spacing w:before="360" w:after="360"/>
      <w:ind w:left="864" w:right="864"/>
      <w:jc w:val="center"/>
    </w:pPr>
    <w:rPr>
      <w:i/>
      <w:iCs/>
      <w:color w:val="CA2C0F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F51EC"/>
    <w:rPr>
      <w:i/>
      <w:iCs/>
      <w:color w:val="CA2C0F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0F51EC"/>
    <w:rPr>
      <w:b/>
      <w:bCs/>
      <w:caps w:val="0"/>
      <w:smallCaps/>
      <w:color w:val="CA2C0F" w:themeColor="accent1" w:themeShade="BF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05133" w:themeColor="accent1"/>
        <w:left w:val="single" w:sz="8" w:space="0" w:color="F05133" w:themeColor="accent1"/>
        <w:bottom w:val="single" w:sz="8" w:space="0" w:color="F05133" w:themeColor="accent1"/>
        <w:right w:val="single" w:sz="8" w:space="0" w:color="F05133" w:themeColor="accent1"/>
        <w:insideH w:val="single" w:sz="8" w:space="0" w:color="F05133" w:themeColor="accent1"/>
        <w:insideV w:val="single" w:sz="8" w:space="0" w:color="F0513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5133" w:themeColor="accent1"/>
          <w:left w:val="single" w:sz="8" w:space="0" w:color="F05133" w:themeColor="accent1"/>
          <w:bottom w:val="single" w:sz="18" w:space="0" w:color="F05133" w:themeColor="accent1"/>
          <w:right w:val="single" w:sz="8" w:space="0" w:color="F05133" w:themeColor="accent1"/>
          <w:insideH w:val="nil"/>
          <w:insideV w:val="single" w:sz="8" w:space="0" w:color="F0513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5133" w:themeColor="accent1"/>
          <w:left w:val="single" w:sz="8" w:space="0" w:color="F05133" w:themeColor="accent1"/>
          <w:bottom w:val="single" w:sz="8" w:space="0" w:color="F05133" w:themeColor="accent1"/>
          <w:right w:val="single" w:sz="8" w:space="0" w:color="F05133" w:themeColor="accent1"/>
          <w:insideH w:val="nil"/>
          <w:insideV w:val="single" w:sz="8" w:space="0" w:color="F0513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5133" w:themeColor="accent1"/>
          <w:left w:val="single" w:sz="8" w:space="0" w:color="F05133" w:themeColor="accent1"/>
          <w:bottom w:val="single" w:sz="8" w:space="0" w:color="F05133" w:themeColor="accent1"/>
          <w:right w:val="single" w:sz="8" w:space="0" w:color="F05133" w:themeColor="accent1"/>
        </w:tcBorders>
      </w:tcPr>
    </w:tblStylePr>
    <w:tblStylePr w:type="band1Vert">
      <w:tblPr/>
      <w:tcPr>
        <w:tcBorders>
          <w:top w:val="single" w:sz="8" w:space="0" w:color="F05133" w:themeColor="accent1"/>
          <w:left w:val="single" w:sz="8" w:space="0" w:color="F05133" w:themeColor="accent1"/>
          <w:bottom w:val="single" w:sz="8" w:space="0" w:color="F05133" w:themeColor="accent1"/>
          <w:right w:val="single" w:sz="8" w:space="0" w:color="F05133" w:themeColor="accent1"/>
        </w:tcBorders>
        <w:shd w:val="clear" w:color="auto" w:fill="FBD3CC" w:themeFill="accent1" w:themeFillTint="3F"/>
      </w:tcPr>
    </w:tblStylePr>
    <w:tblStylePr w:type="band1Horz">
      <w:tblPr/>
      <w:tcPr>
        <w:tcBorders>
          <w:top w:val="single" w:sz="8" w:space="0" w:color="F05133" w:themeColor="accent1"/>
          <w:left w:val="single" w:sz="8" w:space="0" w:color="F05133" w:themeColor="accent1"/>
          <w:bottom w:val="single" w:sz="8" w:space="0" w:color="F05133" w:themeColor="accent1"/>
          <w:right w:val="single" w:sz="8" w:space="0" w:color="F05133" w:themeColor="accent1"/>
          <w:insideV w:val="single" w:sz="8" w:space="0" w:color="F05133" w:themeColor="accent1"/>
        </w:tcBorders>
        <w:shd w:val="clear" w:color="auto" w:fill="FBD3CC" w:themeFill="accent1" w:themeFillTint="3F"/>
      </w:tcPr>
    </w:tblStylePr>
    <w:tblStylePr w:type="band2Horz">
      <w:tblPr/>
      <w:tcPr>
        <w:tcBorders>
          <w:top w:val="single" w:sz="8" w:space="0" w:color="F05133" w:themeColor="accent1"/>
          <w:left w:val="single" w:sz="8" w:space="0" w:color="F05133" w:themeColor="accent1"/>
          <w:bottom w:val="single" w:sz="8" w:space="0" w:color="F05133" w:themeColor="accent1"/>
          <w:right w:val="single" w:sz="8" w:space="0" w:color="F05133" w:themeColor="accent1"/>
          <w:insideV w:val="single" w:sz="8" w:space="0" w:color="F05133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60C5BA" w:themeColor="accent2"/>
        <w:left w:val="single" w:sz="8" w:space="0" w:color="60C5BA" w:themeColor="accent2"/>
        <w:bottom w:val="single" w:sz="8" w:space="0" w:color="60C5BA" w:themeColor="accent2"/>
        <w:right w:val="single" w:sz="8" w:space="0" w:color="60C5BA" w:themeColor="accent2"/>
        <w:insideH w:val="single" w:sz="8" w:space="0" w:color="60C5BA" w:themeColor="accent2"/>
        <w:insideV w:val="single" w:sz="8" w:space="0" w:color="60C5BA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0C5BA" w:themeColor="accent2"/>
          <w:left w:val="single" w:sz="8" w:space="0" w:color="60C5BA" w:themeColor="accent2"/>
          <w:bottom w:val="single" w:sz="18" w:space="0" w:color="60C5BA" w:themeColor="accent2"/>
          <w:right w:val="single" w:sz="8" w:space="0" w:color="60C5BA" w:themeColor="accent2"/>
          <w:insideH w:val="nil"/>
          <w:insideV w:val="single" w:sz="8" w:space="0" w:color="60C5BA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0C5BA" w:themeColor="accent2"/>
          <w:left w:val="single" w:sz="8" w:space="0" w:color="60C5BA" w:themeColor="accent2"/>
          <w:bottom w:val="single" w:sz="8" w:space="0" w:color="60C5BA" w:themeColor="accent2"/>
          <w:right w:val="single" w:sz="8" w:space="0" w:color="60C5BA" w:themeColor="accent2"/>
          <w:insideH w:val="nil"/>
          <w:insideV w:val="single" w:sz="8" w:space="0" w:color="60C5BA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0C5BA" w:themeColor="accent2"/>
          <w:left w:val="single" w:sz="8" w:space="0" w:color="60C5BA" w:themeColor="accent2"/>
          <w:bottom w:val="single" w:sz="8" w:space="0" w:color="60C5BA" w:themeColor="accent2"/>
          <w:right w:val="single" w:sz="8" w:space="0" w:color="60C5BA" w:themeColor="accent2"/>
        </w:tcBorders>
      </w:tcPr>
    </w:tblStylePr>
    <w:tblStylePr w:type="band1Vert">
      <w:tblPr/>
      <w:tcPr>
        <w:tcBorders>
          <w:top w:val="single" w:sz="8" w:space="0" w:color="60C5BA" w:themeColor="accent2"/>
          <w:left w:val="single" w:sz="8" w:space="0" w:color="60C5BA" w:themeColor="accent2"/>
          <w:bottom w:val="single" w:sz="8" w:space="0" w:color="60C5BA" w:themeColor="accent2"/>
          <w:right w:val="single" w:sz="8" w:space="0" w:color="60C5BA" w:themeColor="accent2"/>
        </w:tcBorders>
        <w:shd w:val="clear" w:color="auto" w:fill="D7F0ED" w:themeFill="accent2" w:themeFillTint="3F"/>
      </w:tcPr>
    </w:tblStylePr>
    <w:tblStylePr w:type="band1Horz">
      <w:tblPr/>
      <w:tcPr>
        <w:tcBorders>
          <w:top w:val="single" w:sz="8" w:space="0" w:color="60C5BA" w:themeColor="accent2"/>
          <w:left w:val="single" w:sz="8" w:space="0" w:color="60C5BA" w:themeColor="accent2"/>
          <w:bottom w:val="single" w:sz="8" w:space="0" w:color="60C5BA" w:themeColor="accent2"/>
          <w:right w:val="single" w:sz="8" w:space="0" w:color="60C5BA" w:themeColor="accent2"/>
          <w:insideV w:val="single" w:sz="8" w:space="0" w:color="60C5BA" w:themeColor="accent2"/>
        </w:tcBorders>
        <w:shd w:val="clear" w:color="auto" w:fill="D7F0ED" w:themeFill="accent2" w:themeFillTint="3F"/>
      </w:tcPr>
    </w:tblStylePr>
    <w:tblStylePr w:type="band2Horz">
      <w:tblPr/>
      <w:tcPr>
        <w:tcBorders>
          <w:top w:val="single" w:sz="8" w:space="0" w:color="60C5BA" w:themeColor="accent2"/>
          <w:left w:val="single" w:sz="8" w:space="0" w:color="60C5BA" w:themeColor="accent2"/>
          <w:bottom w:val="single" w:sz="8" w:space="0" w:color="60C5BA" w:themeColor="accent2"/>
          <w:right w:val="single" w:sz="8" w:space="0" w:color="60C5BA" w:themeColor="accent2"/>
          <w:insideV w:val="single" w:sz="8" w:space="0" w:color="60C5BA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5E04E" w:themeColor="accent3"/>
        <w:left w:val="single" w:sz="8" w:space="0" w:color="D5E04E" w:themeColor="accent3"/>
        <w:bottom w:val="single" w:sz="8" w:space="0" w:color="D5E04E" w:themeColor="accent3"/>
        <w:right w:val="single" w:sz="8" w:space="0" w:color="D5E04E" w:themeColor="accent3"/>
        <w:insideH w:val="single" w:sz="8" w:space="0" w:color="D5E04E" w:themeColor="accent3"/>
        <w:insideV w:val="single" w:sz="8" w:space="0" w:color="D5E04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E04E" w:themeColor="accent3"/>
          <w:left w:val="single" w:sz="8" w:space="0" w:color="D5E04E" w:themeColor="accent3"/>
          <w:bottom w:val="single" w:sz="18" w:space="0" w:color="D5E04E" w:themeColor="accent3"/>
          <w:right w:val="single" w:sz="8" w:space="0" w:color="D5E04E" w:themeColor="accent3"/>
          <w:insideH w:val="nil"/>
          <w:insideV w:val="single" w:sz="8" w:space="0" w:color="D5E04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5E04E" w:themeColor="accent3"/>
          <w:left w:val="single" w:sz="8" w:space="0" w:color="D5E04E" w:themeColor="accent3"/>
          <w:bottom w:val="single" w:sz="8" w:space="0" w:color="D5E04E" w:themeColor="accent3"/>
          <w:right w:val="single" w:sz="8" w:space="0" w:color="D5E04E" w:themeColor="accent3"/>
          <w:insideH w:val="nil"/>
          <w:insideV w:val="single" w:sz="8" w:space="0" w:color="D5E04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E04E" w:themeColor="accent3"/>
          <w:left w:val="single" w:sz="8" w:space="0" w:color="D5E04E" w:themeColor="accent3"/>
          <w:bottom w:val="single" w:sz="8" w:space="0" w:color="D5E04E" w:themeColor="accent3"/>
          <w:right w:val="single" w:sz="8" w:space="0" w:color="D5E04E" w:themeColor="accent3"/>
        </w:tcBorders>
      </w:tcPr>
    </w:tblStylePr>
    <w:tblStylePr w:type="band1Vert">
      <w:tblPr/>
      <w:tcPr>
        <w:tcBorders>
          <w:top w:val="single" w:sz="8" w:space="0" w:color="D5E04E" w:themeColor="accent3"/>
          <w:left w:val="single" w:sz="8" w:space="0" w:color="D5E04E" w:themeColor="accent3"/>
          <w:bottom w:val="single" w:sz="8" w:space="0" w:color="D5E04E" w:themeColor="accent3"/>
          <w:right w:val="single" w:sz="8" w:space="0" w:color="D5E04E" w:themeColor="accent3"/>
        </w:tcBorders>
        <w:shd w:val="clear" w:color="auto" w:fill="F4F7D3" w:themeFill="accent3" w:themeFillTint="3F"/>
      </w:tcPr>
    </w:tblStylePr>
    <w:tblStylePr w:type="band1Horz">
      <w:tblPr/>
      <w:tcPr>
        <w:tcBorders>
          <w:top w:val="single" w:sz="8" w:space="0" w:color="D5E04E" w:themeColor="accent3"/>
          <w:left w:val="single" w:sz="8" w:space="0" w:color="D5E04E" w:themeColor="accent3"/>
          <w:bottom w:val="single" w:sz="8" w:space="0" w:color="D5E04E" w:themeColor="accent3"/>
          <w:right w:val="single" w:sz="8" w:space="0" w:color="D5E04E" w:themeColor="accent3"/>
          <w:insideV w:val="single" w:sz="8" w:space="0" w:color="D5E04E" w:themeColor="accent3"/>
        </w:tcBorders>
        <w:shd w:val="clear" w:color="auto" w:fill="F4F7D3" w:themeFill="accent3" w:themeFillTint="3F"/>
      </w:tcPr>
    </w:tblStylePr>
    <w:tblStylePr w:type="band2Horz">
      <w:tblPr/>
      <w:tcPr>
        <w:tcBorders>
          <w:top w:val="single" w:sz="8" w:space="0" w:color="D5E04E" w:themeColor="accent3"/>
          <w:left w:val="single" w:sz="8" w:space="0" w:color="D5E04E" w:themeColor="accent3"/>
          <w:bottom w:val="single" w:sz="8" w:space="0" w:color="D5E04E" w:themeColor="accent3"/>
          <w:right w:val="single" w:sz="8" w:space="0" w:color="D5E04E" w:themeColor="accent3"/>
          <w:insideV w:val="single" w:sz="8" w:space="0" w:color="D5E04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2C4DD" w:themeColor="accent4"/>
        <w:left w:val="single" w:sz="8" w:space="0" w:color="42C4DD" w:themeColor="accent4"/>
        <w:bottom w:val="single" w:sz="8" w:space="0" w:color="42C4DD" w:themeColor="accent4"/>
        <w:right w:val="single" w:sz="8" w:space="0" w:color="42C4DD" w:themeColor="accent4"/>
        <w:insideH w:val="single" w:sz="8" w:space="0" w:color="42C4DD" w:themeColor="accent4"/>
        <w:insideV w:val="single" w:sz="8" w:space="0" w:color="42C4D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2C4DD" w:themeColor="accent4"/>
          <w:left w:val="single" w:sz="8" w:space="0" w:color="42C4DD" w:themeColor="accent4"/>
          <w:bottom w:val="single" w:sz="18" w:space="0" w:color="42C4DD" w:themeColor="accent4"/>
          <w:right w:val="single" w:sz="8" w:space="0" w:color="42C4DD" w:themeColor="accent4"/>
          <w:insideH w:val="nil"/>
          <w:insideV w:val="single" w:sz="8" w:space="0" w:color="42C4D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2C4DD" w:themeColor="accent4"/>
          <w:left w:val="single" w:sz="8" w:space="0" w:color="42C4DD" w:themeColor="accent4"/>
          <w:bottom w:val="single" w:sz="8" w:space="0" w:color="42C4DD" w:themeColor="accent4"/>
          <w:right w:val="single" w:sz="8" w:space="0" w:color="42C4DD" w:themeColor="accent4"/>
          <w:insideH w:val="nil"/>
          <w:insideV w:val="single" w:sz="8" w:space="0" w:color="42C4D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2C4DD" w:themeColor="accent4"/>
          <w:left w:val="single" w:sz="8" w:space="0" w:color="42C4DD" w:themeColor="accent4"/>
          <w:bottom w:val="single" w:sz="8" w:space="0" w:color="42C4DD" w:themeColor="accent4"/>
          <w:right w:val="single" w:sz="8" w:space="0" w:color="42C4DD" w:themeColor="accent4"/>
        </w:tcBorders>
      </w:tcPr>
    </w:tblStylePr>
    <w:tblStylePr w:type="band1Vert">
      <w:tblPr/>
      <w:tcPr>
        <w:tcBorders>
          <w:top w:val="single" w:sz="8" w:space="0" w:color="42C4DD" w:themeColor="accent4"/>
          <w:left w:val="single" w:sz="8" w:space="0" w:color="42C4DD" w:themeColor="accent4"/>
          <w:bottom w:val="single" w:sz="8" w:space="0" w:color="42C4DD" w:themeColor="accent4"/>
          <w:right w:val="single" w:sz="8" w:space="0" w:color="42C4DD" w:themeColor="accent4"/>
        </w:tcBorders>
        <w:shd w:val="clear" w:color="auto" w:fill="D0F0F6" w:themeFill="accent4" w:themeFillTint="3F"/>
      </w:tcPr>
    </w:tblStylePr>
    <w:tblStylePr w:type="band1Horz">
      <w:tblPr/>
      <w:tcPr>
        <w:tcBorders>
          <w:top w:val="single" w:sz="8" w:space="0" w:color="42C4DD" w:themeColor="accent4"/>
          <w:left w:val="single" w:sz="8" w:space="0" w:color="42C4DD" w:themeColor="accent4"/>
          <w:bottom w:val="single" w:sz="8" w:space="0" w:color="42C4DD" w:themeColor="accent4"/>
          <w:right w:val="single" w:sz="8" w:space="0" w:color="42C4DD" w:themeColor="accent4"/>
          <w:insideV w:val="single" w:sz="8" w:space="0" w:color="42C4DD" w:themeColor="accent4"/>
        </w:tcBorders>
        <w:shd w:val="clear" w:color="auto" w:fill="D0F0F6" w:themeFill="accent4" w:themeFillTint="3F"/>
      </w:tcPr>
    </w:tblStylePr>
    <w:tblStylePr w:type="band2Horz">
      <w:tblPr/>
      <w:tcPr>
        <w:tcBorders>
          <w:top w:val="single" w:sz="8" w:space="0" w:color="42C4DD" w:themeColor="accent4"/>
          <w:left w:val="single" w:sz="8" w:space="0" w:color="42C4DD" w:themeColor="accent4"/>
          <w:bottom w:val="single" w:sz="8" w:space="0" w:color="42C4DD" w:themeColor="accent4"/>
          <w:right w:val="single" w:sz="8" w:space="0" w:color="42C4DD" w:themeColor="accent4"/>
          <w:insideV w:val="single" w:sz="8" w:space="0" w:color="42C4DD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A49B8D" w:themeColor="accent5"/>
        <w:left w:val="single" w:sz="8" w:space="0" w:color="A49B8D" w:themeColor="accent5"/>
        <w:bottom w:val="single" w:sz="8" w:space="0" w:color="A49B8D" w:themeColor="accent5"/>
        <w:right w:val="single" w:sz="8" w:space="0" w:color="A49B8D" w:themeColor="accent5"/>
        <w:insideH w:val="single" w:sz="8" w:space="0" w:color="A49B8D" w:themeColor="accent5"/>
        <w:insideV w:val="single" w:sz="8" w:space="0" w:color="A49B8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49B8D" w:themeColor="accent5"/>
          <w:left w:val="single" w:sz="8" w:space="0" w:color="A49B8D" w:themeColor="accent5"/>
          <w:bottom w:val="single" w:sz="18" w:space="0" w:color="A49B8D" w:themeColor="accent5"/>
          <w:right w:val="single" w:sz="8" w:space="0" w:color="A49B8D" w:themeColor="accent5"/>
          <w:insideH w:val="nil"/>
          <w:insideV w:val="single" w:sz="8" w:space="0" w:color="A49B8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49B8D" w:themeColor="accent5"/>
          <w:left w:val="single" w:sz="8" w:space="0" w:color="A49B8D" w:themeColor="accent5"/>
          <w:bottom w:val="single" w:sz="8" w:space="0" w:color="A49B8D" w:themeColor="accent5"/>
          <w:right w:val="single" w:sz="8" w:space="0" w:color="A49B8D" w:themeColor="accent5"/>
          <w:insideH w:val="nil"/>
          <w:insideV w:val="single" w:sz="8" w:space="0" w:color="A49B8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49B8D" w:themeColor="accent5"/>
          <w:left w:val="single" w:sz="8" w:space="0" w:color="A49B8D" w:themeColor="accent5"/>
          <w:bottom w:val="single" w:sz="8" w:space="0" w:color="A49B8D" w:themeColor="accent5"/>
          <w:right w:val="single" w:sz="8" w:space="0" w:color="A49B8D" w:themeColor="accent5"/>
        </w:tcBorders>
      </w:tcPr>
    </w:tblStylePr>
    <w:tblStylePr w:type="band1Vert">
      <w:tblPr/>
      <w:tcPr>
        <w:tcBorders>
          <w:top w:val="single" w:sz="8" w:space="0" w:color="A49B8D" w:themeColor="accent5"/>
          <w:left w:val="single" w:sz="8" w:space="0" w:color="A49B8D" w:themeColor="accent5"/>
          <w:bottom w:val="single" w:sz="8" w:space="0" w:color="A49B8D" w:themeColor="accent5"/>
          <w:right w:val="single" w:sz="8" w:space="0" w:color="A49B8D" w:themeColor="accent5"/>
        </w:tcBorders>
        <w:shd w:val="clear" w:color="auto" w:fill="E8E6E2" w:themeFill="accent5" w:themeFillTint="3F"/>
      </w:tcPr>
    </w:tblStylePr>
    <w:tblStylePr w:type="band1Horz">
      <w:tblPr/>
      <w:tcPr>
        <w:tcBorders>
          <w:top w:val="single" w:sz="8" w:space="0" w:color="A49B8D" w:themeColor="accent5"/>
          <w:left w:val="single" w:sz="8" w:space="0" w:color="A49B8D" w:themeColor="accent5"/>
          <w:bottom w:val="single" w:sz="8" w:space="0" w:color="A49B8D" w:themeColor="accent5"/>
          <w:right w:val="single" w:sz="8" w:space="0" w:color="A49B8D" w:themeColor="accent5"/>
          <w:insideV w:val="single" w:sz="8" w:space="0" w:color="A49B8D" w:themeColor="accent5"/>
        </w:tcBorders>
        <w:shd w:val="clear" w:color="auto" w:fill="E8E6E2" w:themeFill="accent5" w:themeFillTint="3F"/>
      </w:tcPr>
    </w:tblStylePr>
    <w:tblStylePr w:type="band2Horz">
      <w:tblPr/>
      <w:tcPr>
        <w:tcBorders>
          <w:top w:val="single" w:sz="8" w:space="0" w:color="A49B8D" w:themeColor="accent5"/>
          <w:left w:val="single" w:sz="8" w:space="0" w:color="A49B8D" w:themeColor="accent5"/>
          <w:bottom w:val="single" w:sz="8" w:space="0" w:color="A49B8D" w:themeColor="accent5"/>
          <w:right w:val="single" w:sz="8" w:space="0" w:color="A49B8D" w:themeColor="accent5"/>
          <w:insideV w:val="single" w:sz="8" w:space="0" w:color="A49B8D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C4C44" w:themeColor="accent6"/>
        <w:left w:val="single" w:sz="8" w:space="0" w:color="5C4C44" w:themeColor="accent6"/>
        <w:bottom w:val="single" w:sz="8" w:space="0" w:color="5C4C44" w:themeColor="accent6"/>
        <w:right w:val="single" w:sz="8" w:space="0" w:color="5C4C44" w:themeColor="accent6"/>
        <w:insideH w:val="single" w:sz="8" w:space="0" w:color="5C4C44" w:themeColor="accent6"/>
        <w:insideV w:val="single" w:sz="8" w:space="0" w:color="5C4C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4C44" w:themeColor="accent6"/>
          <w:left w:val="single" w:sz="8" w:space="0" w:color="5C4C44" w:themeColor="accent6"/>
          <w:bottom w:val="single" w:sz="18" w:space="0" w:color="5C4C44" w:themeColor="accent6"/>
          <w:right w:val="single" w:sz="8" w:space="0" w:color="5C4C44" w:themeColor="accent6"/>
          <w:insideH w:val="nil"/>
          <w:insideV w:val="single" w:sz="8" w:space="0" w:color="5C4C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4C44" w:themeColor="accent6"/>
          <w:left w:val="single" w:sz="8" w:space="0" w:color="5C4C44" w:themeColor="accent6"/>
          <w:bottom w:val="single" w:sz="8" w:space="0" w:color="5C4C44" w:themeColor="accent6"/>
          <w:right w:val="single" w:sz="8" w:space="0" w:color="5C4C44" w:themeColor="accent6"/>
          <w:insideH w:val="nil"/>
          <w:insideV w:val="single" w:sz="8" w:space="0" w:color="5C4C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4C44" w:themeColor="accent6"/>
          <w:left w:val="single" w:sz="8" w:space="0" w:color="5C4C44" w:themeColor="accent6"/>
          <w:bottom w:val="single" w:sz="8" w:space="0" w:color="5C4C44" w:themeColor="accent6"/>
          <w:right w:val="single" w:sz="8" w:space="0" w:color="5C4C44" w:themeColor="accent6"/>
        </w:tcBorders>
      </w:tcPr>
    </w:tblStylePr>
    <w:tblStylePr w:type="band1Vert">
      <w:tblPr/>
      <w:tcPr>
        <w:tcBorders>
          <w:top w:val="single" w:sz="8" w:space="0" w:color="5C4C44" w:themeColor="accent6"/>
          <w:left w:val="single" w:sz="8" w:space="0" w:color="5C4C44" w:themeColor="accent6"/>
          <w:bottom w:val="single" w:sz="8" w:space="0" w:color="5C4C44" w:themeColor="accent6"/>
          <w:right w:val="single" w:sz="8" w:space="0" w:color="5C4C44" w:themeColor="accent6"/>
        </w:tcBorders>
        <w:shd w:val="clear" w:color="auto" w:fill="DAD1CD" w:themeFill="accent6" w:themeFillTint="3F"/>
      </w:tcPr>
    </w:tblStylePr>
    <w:tblStylePr w:type="band1Horz">
      <w:tblPr/>
      <w:tcPr>
        <w:tcBorders>
          <w:top w:val="single" w:sz="8" w:space="0" w:color="5C4C44" w:themeColor="accent6"/>
          <w:left w:val="single" w:sz="8" w:space="0" w:color="5C4C44" w:themeColor="accent6"/>
          <w:bottom w:val="single" w:sz="8" w:space="0" w:color="5C4C44" w:themeColor="accent6"/>
          <w:right w:val="single" w:sz="8" w:space="0" w:color="5C4C44" w:themeColor="accent6"/>
          <w:insideV w:val="single" w:sz="8" w:space="0" w:color="5C4C44" w:themeColor="accent6"/>
        </w:tcBorders>
        <w:shd w:val="clear" w:color="auto" w:fill="DAD1CD" w:themeFill="accent6" w:themeFillTint="3F"/>
      </w:tcPr>
    </w:tblStylePr>
    <w:tblStylePr w:type="band2Horz">
      <w:tblPr/>
      <w:tcPr>
        <w:tcBorders>
          <w:top w:val="single" w:sz="8" w:space="0" w:color="5C4C44" w:themeColor="accent6"/>
          <w:left w:val="single" w:sz="8" w:space="0" w:color="5C4C44" w:themeColor="accent6"/>
          <w:bottom w:val="single" w:sz="8" w:space="0" w:color="5C4C44" w:themeColor="accent6"/>
          <w:right w:val="single" w:sz="8" w:space="0" w:color="5C4C44" w:themeColor="accent6"/>
          <w:insideV w:val="single" w:sz="8" w:space="0" w:color="5C4C44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05133" w:themeColor="accent1"/>
        <w:left w:val="single" w:sz="8" w:space="0" w:color="F05133" w:themeColor="accent1"/>
        <w:bottom w:val="single" w:sz="8" w:space="0" w:color="F05133" w:themeColor="accent1"/>
        <w:right w:val="single" w:sz="8" w:space="0" w:color="F0513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513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5133" w:themeColor="accent1"/>
          <w:left w:val="single" w:sz="8" w:space="0" w:color="F05133" w:themeColor="accent1"/>
          <w:bottom w:val="single" w:sz="8" w:space="0" w:color="F05133" w:themeColor="accent1"/>
          <w:right w:val="single" w:sz="8" w:space="0" w:color="F051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5133" w:themeColor="accent1"/>
          <w:left w:val="single" w:sz="8" w:space="0" w:color="F05133" w:themeColor="accent1"/>
          <w:bottom w:val="single" w:sz="8" w:space="0" w:color="F05133" w:themeColor="accent1"/>
          <w:right w:val="single" w:sz="8" w:space="0" w:color="F05133" w:themeColor="accent1"/>
        </w:tcBorders>
      </w:tcPr>
    </w:tblStylePr>
    <w:tblStylePr w:type="band1Horz">
      <w:tblPr/>
      <w:tcPr>
        <w:tcBorders>
          <w:top w:val="single" w:sz="8" w:space="0" w:color="F05133" w:themeColor="accent1"/>
          <w:left w:val="single" w:sz="8" w:space="0" w:color="F05133" w:themeColor="accent1"/>
          <w:bottom w:val="single" w:sz="8" w:space="0" w:color="F05133" w:themeColor="accent1"/>
          <w:right w:val="single" w:sz="8" w:space="0" w:color="F05133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60C5BA" w:themeColor="accent2"/>
        <w:left w:val="single" w:sz="8" w:space="0" w:color="60C5BA" w:themeColor="accent2"/>
        <w:bottom w:val="single" w:sz="8" w:space="0" w:color="60C5BA" w:themeColor="accent2"/>
        <w:right w:val="single" w:sz="8" w:space="0" w:color="60C5BA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0C5B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0C5BA" w:themeColor="accent2"/>
          <w:left w:val="single" w:sz="8" w:space="0" w:color="60C5BA" w:themeColor="accent2"/>
          <w:bottom w:val="single" w:sz="8" w:space="0" w:color="60C5BA" w:themeColor="accent2"/>
          <w:right w:val="single" w:sz="8" w:space="0" w:color="60C5B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0C5BA" w:themeColor="accent2"/>
          <w:left w:val="single" w:sz="8" w:space="0" w:color="60C5BA" w:themeColor="accent2"/>
          <w:bottom w:val="single" w:sz="8" w:space="0" w:color="60C5BA" w:themeColor="accent2"/>
          <w:right w:val="single" w:sz="8" w:space="0" w:color="60C5BA" w:themeColor="accent2"/>
        </w:tcBorders>
      </w:tcPr>
    </w:tblStylePr>
    <w:tblStylePr w:type="band1Horz">
      <w:tblPr/>
      <w:tcPr>
        <w:tcBorders>
          <w:top w:val="single" w:sz="8" w:space="0" w:color="60C5BA" w:themeColor="accent2"/>
          <w:left w:val="single" w:sz="8" w:space="0" w:color="60C5BA" w:themeColor="accent2"/>
          <w:bottom w:val="single" w:sz="8" w:space="0" w:color="60C5BA" w:themeColor="accent2"/>
          <w:right w:val="single" w:sz="8" w:space="0" w:color="60C5BA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5E04E" w:themeColor="accent3"/>
        <w:left w:val="single" w:sz="8" w:space="0" w:color="D5E04E" w:themeColor="accent3"/>
        <w:bottom w:val="single" w:sz="8" w:space="0" w:color="D5E04E" w:themeColor="accent3"/>
        <w:right w:val="single" w:sz="8" w:space="0" w:color="D5E04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5E04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E04E" w:themeColor="accent3"/>
          <w:left w:val="single" w:sz="8" w:space="0" w:color="D5E04E" w:themeColor="accent3"/>
          <w:bottom w:val="single" w:sz="8" w:space="0" w:color="D5E04E" w:themeColor="accent3"/>
          <w:right w:val="single" w:sz="8" w:space="0" w:color="D5E04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5E04E" w:themeColor="accent3"/>
          <w:left w:val="single" w:sz="8" w:space="0" w:color="D5E04E" w:themeColor="accent3"/>
          <w:bottom w:val="single" w:sz="8" w:space="0" w:color="D5E04E" w:themeColor="accent3"/>
          <w:right w:val="single" w:sz="8" w:space="0" w:color="D5E04E" w:themeColor="accent3"/>
        </w:tcBorders>
      </w:tcPr>
    </w:tblStylePr>
    <w:tblStylePr w:type="band1Horz">
      <w:tblPr/>
      <w:tcPr>
        <w:tcBorders>
          <w:top w:val="single" w:sz="8" w:space="0" w:color="D5E04E" w:themeColor="accent3"/>
          <w:left w:val="single" w:sz="8" w:space="0" w:color="D5E04E" w:themeColor="accent3"/>
          <w:bottom w:val="single" w:sz="8" w:space="0" w:color="D5E04E" w:themeColor="accent3"/>
          <w:right w:val="single" w:sz="8" w:space="0" w:color="D5E04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2C4DD" w:themeColor="accent4"/>
        <w:left w:val="single" w:sz="8" w:space="0" w:color="42C4DD" w:themeColor="accent4"/>
        <w:bottom w:val="single" w:sz="8" w:space="0" w:color="42C4DD" w:themeColor="accent4"/>
        <w:right w:val="single" w:sz="8" w:space="0" w:color="42C4D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2C4D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2C4DD" w:themeColor="accent4"/>
          <w:left w:val="single" w:sz="8" w:space="0" w:color="42C4DD" w:themeColor="accent4"/>
          <w:bottom w:val="single" w:sz="8" w:space="0" w:color="42C4DD" w:themeColor="accent4"/>
          <w:right w:val="single" w:sz="8" w:space="0" w:color="42C4D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2C4DD" w:themeColor="accent4"/>
          <w:left w:val="single" w:sz="8" w:space="0" w:color="42C4DD" w:themeColor="accent4"/>
          <w:bottom w:val="single" w:sz="8" w:space="0" w:color="42C4DD" w:themeColor="accent4"/>
          <w:right w:val="single" w:sz="8" w:space="0" w:color="42C4DD" w:themeColor="accent4"/>
        </w:tcBorders>
      </w:tcPr>
    </w:tblStylePr>
    <w:tblStylePr w:type="band1Horz">
      <w:tblPr/>
      <w:tcPr>
        <w:tcBorders>
          <w:top w:val="single" w:sz="8" w:space="0" w:color="42C4DD" w:themeColor="accent4"/>
          <w:left w:val="single" w:sz="8" w:space="0" w:color="42C4DD" w:themeColor="accent4"/>
          <w:bottom w:val="single" w:sz="8" w:space="0" w:color="42C4DD" w:themeColor="accent4"/>
          <w:right w:val="single" w:sz="8" w:space="0" w:color="42C4DD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A49B8D" w:themeColor="accent5"/>
        <w:left w:val="single" w:sz="8" w:space="0" w:color="A49B8D" w:themeColor="accent5"/>
        <w:bottom w:val="single" w:sz="8" w:space="0" w:color="A49B8D" w:themeColor="accent5"/>
        <w:right w:val="single" w:sz="8" w:space="0" w:color="A49B8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49B8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49B8D" w:themeColor="accent5"/>
          <w:left w:val="single" w:sz="8" w:space="0" w:color="A49B8D" w:themeColor="accent5"/>
          <w:bottom w:val="single" w:sz="8" w:space="0" w:color="A49B8D" w:themeColor="accent5"/>
          <w:right w:val="single" w:sz="8" w:space="0" w:color="A49B8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49B8D" w:themeColor="accent5"/>
          <w:left w:val="single" w:sz="8" w:space="0" w:color="A49B8D" w:themeColor="accent5"/>
          <w:bottom w:val="single" w:sz="8" w:space="0" w:color="A49B8D" w:themeColor="accent5"/>
          <w:right w:val="single" w:sz="8" w:space="0" w:color="A49B8D" w:themeColor="accent5"/>
        </w:tcBorders>
      </w:tcPr>
    </w:tblStylePr>
    <w:tblStylePr w:type="band1Horz">
      <w:tblPr/>
      <w:tcPr>
        <w:tcBorders>
          <w:top w:val="single" w:sz="8" w:space="0" w:color="A49B8D" w:themeColor="accent5"/>
          <w:left w:val="single" w:sz="8" w:space="0" w:color="A49B8D" w:themeColor="accent5"/>
          <w:bottom w:val="single" w:sz="8" w:space="0" w:color="A49B8D" w:themeColor="accent5"/>
          <w:right w:val="single" w:sz="8" w:space="0" w:color="A49B8D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5C4C44" w:themeColor="accent6"/>
        <w:left w:val="single" w:sz="8" w:space="0" w:color="5C4C44" w:themeColor="accent6"/>
        <w:bottom w:val="single" w:sz="8" w:space="0" w:color="5C4C44" w:themeColor="accent6"/>
        <w:right w:val="single" w:sz="8" w:space="0" w:color="5C4C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4C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4C44" w:themeColor="accent6"/>
          <w:left w:val="single" w:sz="8" w:space="0" w:color="5C4C44" w:themeColor="accent6"/>
          <w:bottom w:val="single" w:sz="8" w:space="0" w:color="5C4C44" w:themeColor="accent6"/>
          <w:right w:val="single" w:sz="8" w:space="0" w:color="5C4C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4C44" w:themeColor="accent6"/>
          <w:left w:val="single" w:sz="8" w:space="0" w:color="5C4C44" w:themeColor="accent6"/>
          <w:bottom w:val="single" w:sz="8" w:space="0" w:color="5C4C44" w:themeColor="accent6"/>
          <w:right w:val="single" w:sz="8" w:space="0" w:color="5C4C44" w:themeColor="accent6"/>
        </w:tcBorders>
      </w:tcPr>
    </w:tblStylePr>
    <w:tblStylePr w:type="band1Horz">
      <w:tblPr/>
      <w:tcPr>
        <w:tcBorders>
          <w:top w:val="single" w:sz="8" w:space="0" w:color="5C4C44" w:themeColor="accent6"/>
          <w:left w:val="single" w:sz="8" w:space="0" w:color="5C4C44" w:themeColor="accent6"/>
          <w:bottom w:val="single" w:sz="8" w:space="0" w:color="5C4C44" w:themeColor="accent6"/>
          <w:right w:val="single" w:sz="8" w:space="0" w:color="5C4C44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72222"/>
    <w:pPr>
      <w:spacing w:after="0" w:line="240" w:lineRule="auto"/>
    </w:pPr>
    <w:rPr>
      <w:color w:val="CA2C0F" w:themeColor="accent1" w:themeShade="BF"/>
    </w:rPr>
    <w:tblPr>
      <w:tblStyleRowBandSize w:val="1"/>
      <w:tblStyleColBandSize w:val="1"/>
      <w:tblBorders>
        <w:top w:val="single" w:sz="8" w:space="0" w:color="F05133" w:themeColor="accent1"/>
        <w:bottom w:val="single" w:sz="8" w:space="0" w:color="F0513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5133" w:themeColor="accent1"/>
          <w:left w:val="nil"/>
          <w:bottom w:val="single" w:sz="8" w:space="0" w:color="F0513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5133" w:themeColor="accent1"/>
          <w:left w:val="nil"/>
          <w:bottom w:val="single" w:sz="8" w:space="0" w:color="F0513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3C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3CC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72222"/>
    <w:pPr>
      <w:spacing w:after="0" w:line="240" w:lineRule="auto"/>
    </w:pPr>
    <w:rPr>
      <w:color w:val="3AA095" w:themeColor="accent2" w:themeShade="BF"/>
    </w:rPr>
    <w:tblPr>
      <w:tblStyleRowBandSize w:val="1"/>
      <w:tblStyleColBandSize w:val="1"/>
      <w:tblBorders>
        <w:top w:val="single" w:sz="8" w:space="0" w:color="60C5BA" w:themeColor="accent2"/>
        <w:bottom w:val="single" w:sz="8" w:space="0" w:color="60C5BA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C5BA" w:themeColor="accent2"/>
          <w:left w:val="nil"/>
          <w:bottom w:val="single" w:sz="8" w:space="0" w:color="60C5B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C5BA" w:themeColor="accent2"/>
          <w:left w:val="nil"/>
          <w:bottom w:val="single" w:sz="8" w:space="0" w:color="60C5B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F0E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F0ED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72222"/>
    <w:pPr>
      <w:spacing w:after="0" w:line="240" w:lineRule="auto"/>
    </w:pPr>
    <w:rPr>
      <w:color w:val="B3C021" w:themeColor="accent3" w:themeShade="BF"/>
    </w:rPr>
    <w:tblPr>
      <w:tblStyleRowBandSize w:val="1"/>
      <w:tblStyleColBandSize w:val="1"/>
      <w:tblBorders>
        <w:top w:val="single" w:sz="8" w:space="0" w:color="D5E04E" w:themeColor="accent3"/>
        <w:bottom w:val="single" w:sz="8" w:space="0" w:color="D5E04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E04E" w:themeColor="accent3"/>
          <w:left w:val="nil"/>
          <w:bottom w:val="single" w:sz="8" w:space="0" w:color="D5E04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E04E" w:themeColor="accent3"/>
          <w:left w:val="nil"/>
          <w:bottom w:val="single" w:sz="8" w:space="0" w:color="D5E04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7D3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7D3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72222"/>
    <w:pPr>
      <w:spacing w:after="0" w:line="240" w:lineRule="auto"/>
    </w:pPr>
    <w:rPr>
      <w:color w:val="209DB5" w:themeColor="accent4" w:themeShade="BF"/>
    </w:rPr>
    <w:tblPr>
      <w:tblStyleRowBandSize w:val="1"/>
      <w:tblStyleColBandSize w:val="1"/>
      <w:tblBorders>
        <w:top w:val="single" w:sz="8" w:space="0" w:color="42C4DD" w:themeColor="accent4"/>
        <w:bottom w:val="single" w:sz="8" w:space="0" w:color="42C4D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2C4DD" w:themeColor="accent4"/>
          <w:left w:val="nil"/>
          <w:bottom w:val="single" w:sz="8" w:space="0" w:color="42C4D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2C4DD" w:themeColor="accent4"/>
          <w:left w:val="nil"/>
          <w:bottom w:val="single" w:sz="8" w:space="0" w:color="42C4D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F0F6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F0F6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72222"/>
    <w:pPr>
      <w:spacing w:after="0" w:line="240" w:lineRule="auto"/>
    </w:pPr>
    <w:rPr>
      <w:color w:val="7E7465" w:themeColor="accent5" w:themeShade="BF"/>
    </w:rPr>
    <w:tblPr>
      <w:tblStyleRowBandSize w:val="1"/>
      <w:tblStyleColBandSize w:val="1"/>
      <w:tblBorders>
        <w:top w:val="single" w:sz="8" w:space="0" w:color="A49B8D" w:themeColor="accent5"/>
        <w:bottom w:val="single" w:sz="8" w:space="0" w:color="A49B8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49B8D" w:themeColor="accent5"/>
          <w:left w:val="nil"/>
          <w:bottom w:val="single" w:sz="8" w:space="0" w:color="A49B8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49B8D" w:themeColor="accent5"/>
          <w:left w:val="nil"/>
          <w:bottom w:val="single" w:sz="8" w:space="0" w:color="A49B8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6E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6E2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72222"/>
    <w:pPr>
      <w:spacing w:after="0" w:line="240" w:lineRule="auto"/>
    </w:pPr>
    <w:rPr>
      <w:color w:val="443833" w:themeColor="accent6" w:themeShade="BF"/>
    </w:rPr>
    <w:tblPr>
      <w:tblStyleRowBandSize w:val="1"/>
      <w:tblStyleColBandSize w:val="1"/>
      <w:tblBorders>
        <w:top w:val="single" w:sz="8" w:space="0" w:color="5C4C44" w:themeColor="accent6"/>
        <w:bottom w:val="single" w:sz="8" w:space="0" w:color="5C4C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4C44" w:themeColor="accent6"/>
          <w:left w:val="nil"/>
          <w:bottom w:val="single" w:sz="8" w:space="0" w:color="5C4C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4C44" w:themeColor="accent6"/>
          <w:left w:val="nil"/>
          <w:bottom w:val="single" w:sz="8" w:space="0" w:color="5C4C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D1C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D1CD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72222"/>
    <w:rPr>
      <w:sz w:val="22"/>
    </w:rPr>
  </w:style>
  <w:style w:type="paragraph" w:styleId="List">
    <w:name w:val="List"/>
    <w:basedOn w:val="Normal"/>
    <w:uiPriority w:val="99"/>
    <w:semiHidden/>
    <w:unhideWhenUsed/>
    <w:rsid w:val="0057222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7222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7222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7222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7222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7222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7222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57222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968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968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DCD5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DCD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5EC94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5EC9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DDBEA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DDBE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C3BA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C3B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5908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5908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</w:style>
  <w:style w:type="table" w:styleId="ListTable2">
    <w:name w:val="List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69684" w:themeColor="accent1" w:themeTint="99"/>
        <w:bottom w:val="single" w:sz="4" w:space="0" w:color="F69684" w:themeColor="accent1" w:themeTint="99"/>
        <w:insideH w:val="single" w:sz="4" w:space="0" w:color="F6968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DCD5" w:themeColor="accent2" w:themeTint="99"/>
        <w:bottom w:val="single" w:sz="4" w:space="0" w:color="9FDCD5" w:themeColor="accent2" w:themeTint="99"/>
        <w:insideH w:val="single" w:sz="4" w:space="0" w:color="9FDCD5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5EC94" w:themeColor="accent3" w:themeTint="99"/>
        <w:bottom w:val="single" w:sz="4" w:space="0" w:color="E5EC94" w:themeColor="accent3" w:themeTint="99"/>
        <w:insideH w:val="single" w:sz="4" w:space="0" w:color="E5EC94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DDBEA" w:themeColor="accent4" w:themeTint="99"/>
        <w:bottom w:val="single" w:sz="4" w:space="0" w:color="8DDBEA" w:themeColor="accent4" w:themeTint="99"/>
        <w:insideH w:val="single" w:sz="4" w:space="0" w:color="8DDBEA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8C3BA" w:themeColor="accent5" w:themeTint="99"/>
        <w:bottom w:val="single" w:sz="4" w:space="0" w:color="C8C3BA" w:themeColor="accent5" w:themeTint="99"/>
        <w:insideH w:val="single" w:sz="4" w:space="0" w:color="C8C3BA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A59086" w:themeColor="accent6" w:themeTint="99"/>
        <w:bottom w:val="single" w:sz="4" w:space="0" w:color="A59086" w:themeColor="accent6" w:themeTint="99"/>
        <w:insideH w:val="single" w:sz="4" w:space="0" w:color="A5908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</w:style>
  <w:style w:type="table" w:styleId="ListTable3">
    <w:name w:val="List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05133" w:themeColor="accent1"/>
        <w:left w:val="single" w:sz="4" w:space="0" w:color="F05133" w:themeColor="accent1"/>
        <w:bottom w:val="single" w:sz="4" w:space="0" w:color="F05133" w:themeColor="accent1"/>
        <w:right w:val="single" w:sz="4" w:space="0" w:color="F0513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5133" w:themeFill="accent1"/>
      </w:tcPr>
    </w:tblStylePr>
    <w:tblStylePr w:type="lastRow">
      <w:rPr>
        <w:b/>
        <w:bCs/>
      </w:rPr>
      <w:tblPr/>
      <w:tcPr>
        <w:tcBorders>
          <w:top w:val="double" w:sz="4" w:space="0" w:color="F0513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5133" w:themeColor="accent1"/>
          <w:right w:val="single" w:sz="4" w:space="0" w:color="F05133" w:themeColor="accent1"/>
        </w:tcBorders>
      </w:tcPr>
    </w:tblStylePr>
    <w:tblStylePr w:type="band1Horz">
      <w:tblPr/>
      <w:tcPr>
        <w:tcBorders>
          <w:top w:val="single" w:sz="4" w:space="0" w:color="F05133" w:themeColor="accent1"/>
          <w:bottom w:val="single" w:sz="4" w:space="0" w:color="F0513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5133" w:themeColor="accent1"/>
          <w:left w:val="nil"/>
        </w:tcBorders>
      </w:tcPr>
    </w:tblStylePr>
    <w:tblStylePr w:type="swCell">
      <w:tblPr/>
      <w:tcPr>
        <w:tcBorders>
          <w:top w:val="double" w:sz="4" w:space="0" w:color="F05133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0C5BA" w:themeColor="accent2"/>
        <w:left w:val="single" w:sz="4" w:space="0" w:color="60C5BA" w:themeColor="accent2"/>
        <w:bottom w:val="single" w:sz="4" w:space="0" w:color="60C5BA" w:themeColor="accent2"/>
        <w:right w:val="single" w:sz="4" w:space="0" w:color="60C5B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0C5BA" w:themeFill="accent2"/>
      </w:tcPr>
    </w:tblStylePr>
    <w:tblStylePr w:type="lastRow">
      <w:rPr>
        <w:b/>
        <w:bCs/>
      </w:rPr>
      <w:tblPr/>
      <w:tcPr>
        <w:tcBorders>
          <w:top w:val="double" w:sz="4" w:space="0" w:color="60C5B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0C5BA" w:themeColor="accent2"/>
          <w:right w:val="single" w:sz="4" w:space="0" w:color="60C5BA" w:themeColor="accent2"/>
        </w:tcBorders>
      </w:tcPr>
    </w:tblStylePr>
    <w:tblStylePr w:type="band1Horz">
      <w:tblPr/>
      <w:tcPr>
        <w:tcBorders>
          <w:top w:val="single" w:sz="4" w:space="0" w:color="60C5BA" w:themeColor="accent2"/>
          <w:bottom w:val="single" w:sz="4" w:space="0" w:color="60C5B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0C5BA" w:themeColor="accent2"/>
          <w:left w:val="nil"/>
        </w:tcBorders>
      </w:tcPr>
    </w:tblStylePr>
    <w:tblStylePr w:type="swCell">
      <w:tblPr/>
      <w:tcPr>
        <w:tcBorders>
          <w:top w:val="double" w:sz="4" w:space="0" w:color="60C5BA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5E04E" w:themeColor="accent3"/>
        <w:left w:val="single" w:sz="4" w:space="0" w:color="D5E04E" w:themeColor="accent3"/>
        <w:bottom w:val="single" w:sz="4" w:space="0" w:color="D5E04E" w:themeColor="accent3"/>
        <w:right w:val="single" w:sz="4" w:space="0" w:color="D5E04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5E04E" w:themeFill="accent3"/>
      </w:tcPr>
    </w:tblStylePr>
    <w:tblStylePr w:type="lastRow">
      <w:rPr>
        <w:b/>
        <w:bCs/>
      </w:rPr>
      <w:tblPr/>
      <w:tcPr>
        <w:tcBorders>
          <w:top w:val="double" w:sz="4" w:space="0" w:color="D5E04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5E04E" w:themeColor="accent3"/>
          <w:right w:val="single" w:sz="4" w:space="0" w:color="D5E04E" w:themeColor="accent3"/>
        </w:tcBorders>
      </w:tcPr>
    </w:tblStylePr>
    <w:tblStylePr w:type="band1Horz">
      <w:tblPr/>
      <w:tcPr>
        <w:tcBorders>
          <w:top w:val="single" w:sz="4" w:space="0" w:color="D5E04E" w:themeColor="accent3"/>
          <w:bottom w:val="single" w:sz="4" w:space="0" w:color="D5E04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5E04E" w:themeColor="accent3"/>
          <w:left w:val="nil"/>
        </w:tcBorders>
      </w:tcPr>
    </w:tblStylePr>
    <w:tblStylePr w:type="swCell">
      <w:tblPr/>
      <w:tcPr>
        <w:tcBorders>
          <w:top w:val="double" w:sz="4" w:space="0" w:color="D5E04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2C4DD" w:themeColor="accent4"/>
        <w:left w:val="single" w:sz="4" w:space="0" w:color="42C4DD" w:themeColor="accent4"/>
        <w:bottom w:val="single" w:sz="4" w:space="0" w:color="42C4DD" w:themeColor="accent4"/>
        <w:right w:val="single" w:sz="4" w:space="0" w:color="42C4DD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2C4DD" w:themeFill="accent4"/>
      </w:tcPr>
    </w:tblStylePr>
    <w:tblStylePr w:type="lastRow">
      <w:rPr>
        <w:b/>
        <w:bCs/>
      </w:rPr>
      <w:tblPr/>
      <w:tcPr>
        <w:tcBorders>
          <w:top w:val="double" w:sz="4" w:space="0" w:color="42C4DD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2C4DD" w:themeColor="accent4"/>
          <w:right w:val="single" w:sz="4" w:space="0" w:color="42C4DD" w:themeColor="accent4"/>
        </w:tcBorders>
      </w:tcPr>
    </w:tblStylePr>
    <w:tblStylePr w:type="band1Horz">
      <w:tblPr/>
      <w:tcPr>
        <w:tcBorders>
          <w:top w:val="single" w:sz="4" w:space="0" w:color="42C4DD" w:themeColor="accent4"/>
          <w:bottom w:val="single" w:sz="4" w:space="0" w:color="42C4DD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2C4DD" w:themeColor="accent4"/>
          <w:left w:val="nil"/>
        </w:tcBorders>
      </w:tcPr>
    </w:tblStylePr>
    <w:tblStylePr w:type="swCell">
      <w:tblPr/>
      <w:tcPr>
        <w:tcBorders>
          <w:top w:val="double" w:sz="4" w:space="0" w:color="42C4DD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A49B8D" w:themeColor="accent5"/>
        <w:left w:val="single" w:sz="4" w:space="0" w:color="A49B8D" w:themeColor="accent5"/>
        <w:bottom w:val="single" w:sz="4" w:space="0" w:color="A49B8D" w:themeColor="accent5"/>
        <w:right w:val="single" w:sz="4" w:space="0" w:color="A49B8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49B8D" w:themeFill="accent5"/>
      </w:tcPr>
    </w:tblStylePr>
    <w:tblStylePr w:type="lastRow">
      <w:rPr>
        <w:b/>
        <w:bCs/>
      </w:rPr>
      <w:tblPr/>
      <w:tcPr>
        <w:tcBorders>
          <w:top w:val="double" w:sz="4" w:space="0" w:color="A49B8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49B8D" w:themeColor="accent5"/>
          <w:right w:val="single" w:sz="4" w:space="0" w:color="A49B8D" w:themeColor="accent5"/>
        </w:tcBorders>
      </w:tcPr>
    </w:tblStylePr>
    <w:tblStylePr w:type="band1Horz">
      <w:tblPr/>
      <w:tcPr>
        <w:tcBorders>
          <w:top w:val="single" w:sz="4" w:space="0" w:color="A49B8D" w:themeColor="accent5"/>
          <w:bottom w:val="single" w:sz="4" w:space="0" w:color="A49B8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49B8D" w:themeColor="accent5"/>
          <w:left w:val="nil"/>
        </w:tcBorders>
      </w:tcPr>
    </w:tblStylePr>
    <w:tblStylePr w:type="swCell">
      <w:tblPr/>
      <w:tcPr>
        <w:tcBorders>
          <w:top w:val="double" w:sz="4" w:space="0" w:color="A49B8D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5C4C44" w:themeColor="accent6"/>
        <w:left w:val="single" w:sz="4" w:space="0" w:color="5C4C44" w:themeColor="accent6"/>
        <w:bottom w:val="single" w:sz="4" w:space="0" w:color="5C4C44" w:themeColor="accent6"/>
        <w:right w:val="single" w:sz="4" w:space="0" w:color="5C4C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4C44" w:themeFill="accent6"/>
      </w:tcPr>
    </w:tblStylePr>
    <w:tblStylePr w:type="lastRow">
      <w:rPr>
        <w:b/>
        <w:bCs/>
      </w:rPr>
      <w:tblPr/>
      <w:tcPr>
        <w:tcBorders>
          <w:top w:val="double" w:sz="4" w:space="0" w:color="5C4C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4C44" w:themeColor="accent6"/>
          <w:right w:val="single" w:sz="4" w:space="0" w:color="5C4C44" w:themeColor="accent6"/>
        </w:tcBorders>
      </w:tcPr>
    </w:tblStylePr>
    <w:tblStylePr w:type="band1Horz">
      <w:tblPr/>
      <w:tcPr>
        <w:tcBorders>
          <w:top w:val="single" w:sz="4" w:space="0" w:color="5C4C44" w:themeColor="accent6"/>
          <w:bottom w:val="single" w:sz="4" w:space="0" w:color="5C4C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4C44" w:themeColor="accent6"/>
          <w:left w:val="nil"/>
        </w:tcBorders>
      </w:tcPr>
    </w:tblStylePr>
    <w:tblStylePr w:type="swCell">
      <w:tblPr/>
      <w:tcPr>
        <w:tcBorders>
          <w:top w:val="double" w:sz="4" w:space="0" w:color="5C4C44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69684" w:themeColor="accent1" w:themeTint="99"/>
        <w:left w:val="single" w:sz="4" w:space="0" w:color="F69684" w:themeColor="accent1" w:themeTint="99"/>
        <w:bottom w:val="single" w:sz="4" w:space="0" w:color="F69684" w:themeColor="accent1" w:themeTint="99"/>
        <w:right w:val="single" w:sz="4" w:space="0" w:color="F69684" w:themeColor="accent1" w:themeTint="99"/>
        <w:insideH w:val="single" w:sz="4" w:space="0" w:color="F6968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5133" w:themeColor="accent1"/>
          <w:left w:val="single" w:sz="4" w:space="0" w:color="F05133" w:themeColor="accent1"/>
          <w:bottom w:val="single" w:sz="4" w:space="0" w:color="F05133" w:themeColor="accent1"/>
          <w:right w:val="single" w:sz="4" w:space="0" w:color="F05133" w:themeColor="accent1"/>
          <w:insideH w:val="nil"/>
        </w:tcBorders>
        <w:shd w:val="clear" w:color="auto" w:fill="F05133" w:themeFill="accent1"/>
      </w:tcPr>
    </w:tblStylePr>
    <w:tblStylePr w:type="lastRow">
      <w:rPr>
        <w:b/>
        <w:bCs/>
      </w:rPr>
      <w:tblPr/>
      <w:tcPr>
        <w:tcBorders>
          <w:top w:val="double" w:sz="4" w:space="0" w:color="F6968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FDCD5" w:themeColor="accent2" w:themeTint="99"/>
        <w:left w:val="single" w:sz="4" w:space="0" w:color="9FDCD5" w:themeColor="accent2" w:themeTint="99"/>
        <w:bottom w:val="single" w:sz="4" w:space="0" w:color="9FDCD5" w:themeColor="accent2" w:themeTint="99"/>
        <w:right w:val="single" w:sz="4" w:space="0" w:color="9FDCD5" w:themeColor="accent2" w:themeTint="99"/>
        <w:insideH w:val="single" w:sz="4" w:space="0" w:color="9FDCD5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0C5BA" w:themeColor="accent2"/>
          <w:left w:val="single" w:sz="4" w:space="0" w:color="60C5BA" w:themeColor="accent2"/>
          <w:bottom w:val="single" w:sz="4" w:space="0" w:color="60C5BA" w:themeColor="accent2"/>
          <w:right w:val="single" w:sz="4" w:space="0" w:color="60C5BA" w:themeColor="accent2"/>
          <w:insideH w:val="nil"/>
        </w:tcBorders>
        <w:shd w:val="clear" w:color="auto" w:fill="60C5BA" w:themeFill="accent2"/>
      </w:tcPr>
    </w:tblStylePr>
    <w:tblStylePr w:type="lastRow">
      <w:rPr>
        <w:b/>
        <w:bCs/>
      </w:rPr>
      <w:tblPr/>
      <w:tcPr>
        <w:tcBorders>
          <w:top w:val="double" w:sz="4" w:space="0" w:color="9FDCD5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E5EC94" w:themeColor="accent3" w:themeTint="99"/>
        <w:left w:val="single" w:sz="4" w:space="0" w:color="E5EC94" w:themeColor="accent3" w:themeTint="99"/>
        <w:bottom w:val="single" w:sz="4" w:space="0" w:color="E5EC94" w:themeColor="accent3" w:themeTint="99"/>
        <w:right w:val="single" w:sz="4" w:space="0" w:color="E5EC94" w:themeColor="accent3" w:themeTint="99"/>
        <w:insideH w:val="single" w:sz="4" w:space="0" w:color="E5EC9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5E04E" w:themeColor="accent3"/>
          <w:left w:val="single" w:sz="4" w:space="0" w:color="D5E04E" w:themeColor="accent3"/>
          <w:bottom w:val="single" w:sz="4" w:space="0" w:color="D5E04E" w:themeColor="accent3"/>
          <w:right w:val="single" w:sz="4" w:space="0" w:color="D5E04E" w:themeColor="accent3"/>
          <w:insideH w:val="nil"/>
        </w:tcBorders>
        <w:shd w:val="clear" w:color="auto" w:fill="D5E04E" w:themeFill="accent3"/>
      </w:tcPr>
    </w:tblStylePr>
    <w:tblStylePr w:type="lastRow">
      <w:rPr>
        <w:b/>
        <w:bCs/>
      </w:rPr>
      <w:tblPr/>
      <w:tcPr>
        <w:tcBorders>
          <w:top w:val="double" w:sz="4" w:space="0" w:color="E5EC9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DDBEA" w:themeColor="accent4" w:themeTint="99"/>
        <w:left w:val="single" w:sz="4" w:space="0" w:color="8DDBEA" w:themeColor="accent4" w:themeTint="99"/>
        <w:bottom w:val="single" w:sz="4" w:space="0" w:color="8DDBEA" w:themeColor="accent4" w:themeTint="99"/>
        <w:right w:val="single" w:sz="4" w:space="0" w:color="8DDBEA" w:themeColor="accent4" w:themeTint="99"/>
        <w:insideH w:val="single" w:sz="4" w:space="0" w:color="8DDBEA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2C4DD" w:themeColor="accent4"/>
          <w:left w:val="single" w:sz="4" w:space="0" w:color="42C4DD" w:themeColor="accent4"/>
          <w:bottom w:val="single" w:sz="4" w:space="0" w:color="42C4DD" w:themeColor="accent4"/>
          <w:right w:val="single" w:sz="4" w:space="0" w:color="42C4DD" w:themeColor="accent4"/>
          <w:insideH w:val="nil"/>
        </w:tcBorders>
        <w:shd w:val="clear" w:color="auto" w:fill="42C4DD" w:themeFill="accent4"/>
      </w:tcPr>
    </w:tblStylePr>
    <w:tblStylePr w:type="lastRow">
      <w:rPr>
        <w:b/>
        <w:bCs/>
      </w:rPr>
      <w:tblPr/>
      <w:tcPr>
        <w:tcBorders>
          <w:top w:val="double" w:sz="4" w:space="0" w:color="8DDBEA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8C3BA" w:themeColor="accent5" w:themeTint="99"/>
        <w:left w:val="single" w:sz="4" w:space="0" w:color="C8C3BA" w:themeColor="accent5" w:themeTint="99"/>
        <w:bottom w:val="single" w:sz="4" w:space="0" w:color="C8C3BA" w:themeColor="accent5" w:themeTint="99"/>
        <w:right w:val="single" w:sz="4" w:space="0" w:color="C8C3BA" w:themeColor="accent5" w:themeTint="99"/>
        <w:insideH w:val="single" w:sz="4" w:space="0" w:color="C8C3B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49B8D" w:themeColor="accent5"/>
          <w:left w:val="single" w:sz="4" w:space="0" w:color="A49B8D" w:themeColor="accent5"/>
          <w:bottom w:val="single" w:sz="4" w:space="0" w:color="A49B8D" w:themeColor="accent5"/>
          <w:right w:val="single" w:sz="4" w:space="0" w:color="A49B8D" w:themeColor="accent5"/>
          <w:insideH w:val="nil"/>
        </w:tcBorders>
        <w:shd w:val="clear" w:color="auto" w:fill="A49B8D" w:themeFill="accent5"/>
      </w:tcPr>
    </w:tblStylePr>
    <w:tblStylePr w:type="lastRow">
      <w:rPr>
        <w:b/>
        <w:bCs/>
      </w:rPr>
      <w:tblPr/>
      <w:tcPr>
        <w:tcBorders>
          <w:top w:val="double" w:sz="4" w:space="0" w:color="C8C3B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A59086" w:themeColor="accent6" w:themeTint="99"/>
        <w:left w:val="single" w:sz="4" w:space="0" w:color="A59086" w:themeColor="accent6" w:themeTint="99"/>
        <w:bottom w:val="single" w:sz="4" w:space="0" w:color="A59086" w:themeColor="accent6" w:themeTint="99"/>
        <w:right w:val="single" w:sz="4" w:space="0" w:color="A59086" w:themeColor="accent6" w:themeTint="99"/>
        <w:insideH w:val="single" w:sz="4" w:space="0" w:color="A5908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4C44" w:themeColor="accent6"/>
          <w:left w:val="single" w:sz="4" w:space="0" w:color="5C4C44" w:themeColor="accent6"/>
          <w:bottom w:val="single" w:sz="4" w:space="0" w:color="5C4C44" w:themeColor="accent6"/>
          <w:right w:val="single" w:sz="4" w:space="0" w:color="5C4C44" w:themeColor="accent6"/>
          <w:insideH w:val="nil"/>
        </w:tcBorders>
        <w:shd w:val="clear" w:color="auto" w:fill="5C4C44" w:themeFill="accent6"/>
      </w:tcPr>
    </w:tblStylePr>
    <w:tblStylePr w:type="lastRow">
      <w:rPr>
        <w:b/>
        <w:bCs/>
      </w:rPr>
      <w:tblPr/>
      <w:tcPr>
        <w:tcBorders>
          <w:top w:val="double" w:sz="4" w:space="0" w:color="A5908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5133" w:themeColor="accent1"/>
        <w:left w:val="single" w:sz="24" w:space="0" w:color="F05133" w:themeColor="accent1"/>
        <w:bottom w:val="single" w:sz="24" w:space="0" w:color="F05133" w:themeColor="accent1"/>
        <w:right w:val="single" w:sz="24" w:space="0" w:color="F05133" w:themeColor="accent1"/>
      </w:tblBorders>
    </w:tblPr>
    <w:tcPr>
      <w:shd w:val="clear" w:color="auto" w:fill="F05133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0C5BA" w:themeColor="accent2"/>
        <w:left w:val="single" w:sz="24" w:space="0" w:color="60C5BA" w:themeColor="accent2"/>
        <w:bottom w:val="single" w:sz="24" w:space="0" w:color="60C5BA" w:themeColor="accent2"/>
        <w:right w:val="single" w:sz="24" w:space="0" w:color="60C5BA" w:themeColor="accent2"/>
      </w:tblBorders>
    </w:tblPr>
    <w:tcPr>
      <w:shd w:val="clear" w:color="auto" w:fill="60C5BA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5E04E" w:themeColor="accent3"/>
        <w:left w:val="single" w:sz="24" w:space="0" w:color="D5E04E" w:themeColor="accent3"/>
        <w:bottom w:val="single" w:sz="24" w:space="0" w:color="D5E04E" w:themeColor="accent3"/>
        <w:right w:val="single" w:sz="24" w:space="0" w:color="D5E04E" w:themeColor="accent3"/>
      </w:tblBorders>
    </w:tblPr>
    <w:tcPr>
      <w:shd w:val="clear" w:color="auto" w:fill="D5E04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2C4DD" w:themeColor="accent4"/>
        <w:left w:val="single" w:sz="24" w:space="0" w:color="42C4DD" w:themeColor="accent4"/>
        <w:bottom w:val="single" w:sz="24" w:space="0" w:color="42C4DD" w:themeColor="accent4"/>
        <w:right w:val="single" w:sz="24" w:space="0" w:color="42C4DD" w:themeColor="accent4"/>
      </w:tblBorders>
    </w:tblPr>
    <w:tcPr>
      <w:shd w:val="clear" w:color="auto" w:fill="42C4DD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49B8D" w:themeColor="accent5"/>
        <w:left w:val="single" w:sz="24" w:space="0" w:color="A49B8D" w:themeColor="accent5"/>
        <w:bottom w:val="single" w:sz="24" w:space="0" w:color="A49B8D" w:themeColor="accent5"/>
        <w:right w:val="single" w:sz="24" w:space="0" w:color="A49B8D" w:themeColor="accent5"/>
      </w:tblBorders>
    </w:tblPr>
    <w:tcPr>
      <w:shd w:val="clear" w:color="auto" w:fill="A49B8D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C4C44" w:themeColor="accent6"/>
        <w:left w:val="single" w:sz="24" w:space="0" w:color="5C4C44" w:themeColor="accent6"/>
        <w:bottom w:val="single" w:sz="24" w:space="0" w:color="5C4C44" w:themeColor="accent6"/>
        <w:right w:val="single" w:sz="24" w:space="0" w:color="5C4C44" w:themeColor="accent6"/>
      </w:tblBorders>
    </w:tblPr>
    <w:tcPr>
      <w:shd w:val="clear" w:color="auto" w:fill="5C4C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72222"/>
    <w:pPr>
      <w:spacing w:after="0" w:line="240" w:lineRule="auto"/>
    </w:pPr>
    <w:rPr>
      <w:color w:val="CA2C0F" w:themeColor="accent1" w:themeShade="BF"/>
    </w:rPr>
    <w:tblPr>
      <w:tblStyleRowBandSize w:val="1"/>
      <w:tblStyleColBandSize w:val="1"/>
      <w:tblBorders>
        <w:top w:val="single" w:sz="4" w:space="0" w:color="F05133" w:themeColor="accent1"/>
        <w:bottom w:val="single" w:sz="4" w:space="0" w:color="F05133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05133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051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72222"/>
    <w:pPr>
      <w:spacing w:after="0" w:line="240" w:lineRule="auto"/>
    </w:pPr>
    <w:rPr>
      <w:color w:val="3AA095" w:themeColor="accent2" w:themeShade="BF"/>
    </w:rPr>
    <w:tblPr>
      <w:tblStyleRowBandSize w:val="1"/>
      <w:tblStyleColBandSize w:val="1"/>
      <w:tblBorders>
        <w:top w:val="single" w:sz="4" w:space="0" w:color="60C5BA" w:themeColor="accent2"/>
        <w:bottom w:val="single" w:sz="4" w:space="0" w:color="60C5BA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60C5BA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60C5B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72222"/>
    <w:pPr>
      <w:spacing w:after="0" w:line="240" w:lineRule="auto"/>
    </w:pPr>
    <w:rPr>
      <w:color w:val="B3C021" w:themeColor="accent3" w:themeShade="BF"/>
    </w:rPr>
    <w:tblPr>
      <w:tblStyleRowBandSize w:val="1"/>
      <w:tblStyleColBandSize w:val="1"/>
      <w:tblBorders>
        <w:top w:val="single" w:sz="4" w:space="0" w:color="D5E04E" w:themeColor="accent3"/>
        <w:bottom w:val="single" w:sz="4" w:space="0" w:color="D5E04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D5E04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D5E04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72222"/>
    <w:pPr>
      <w:spacing w:after="0" w:line="240" w:lineRule="auto"/>
    </w:pPr>
    <w:rPr>
      <w:color w:val="209DB5" w:themeColor="accent4" w:themeShade="BF"/>
    </w:rPr>
    <w:tblPr>
      <w:tblStyleRowBandSize w:val="1"/>
      <w:tblStyleColBandSize w:val="1"/>
      <w:tblBorders>
        <w:top w:val="single" w:sz="4" w:space="0" w:color="42C4DD" w:themeColor="accent4"/>
        <w:bottom w:val="single" w:sz="4" w:space="0" w:color="42C4DD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42C4DD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42C4D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72222"/>
    <w:pPr>
      <w:spacing w:after="0" w:line="240" w:lineRule="auto"/>
    </w:pPr>
    <w:rPr>
      <w:color w:val="7E7465" w:themeColor="accent5" w:themeShade="BF"/>
    </w:rPr>
    <w:tblPr>
      <w:tblStyleRowBandSize w:val="1"/>
      <w:tblStyleColBandSize w:val="1"/>
      <w:tblBorders>
        <w:top w:val="single" w:sz="4" w:space="0" w:color="A49B8D" w:themeColor="accent5"/>
        <w:bottom w:val="single" w:sz="4" w:space="0" w:color="A49B8D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49B8D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49B8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72222"/>
    <w:pPr>
      <w:spacing w:after="0" w:line="240" w:lineRule="auto"/>
    </w:pPr>
    <w:rPr>
      <w:color w:val="443833" w:themeColor="accent6" w:themeShade="BF"/>
    </w:rPr>
    <w:tblPr>
      <w:tblStyleRowBandSize w:val="1"/>
      <w:tblStyleColBandSize w:val="1"/>
      <w:tblBorders>
        <w:top w:val="single" w:sz="4" w:space="0" w:color="5C4C44" w:themeColor="accent6"/>
        <w:bottom w:val="single" w:sz="4" w:space="0" w:color="5C4C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5C4C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5C4C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72222"/>
    <w:pPr>
      <w:spacing w:after="0" w:line="240" w:lineRule="auto"/>
    </w:pPr>
    <w:rPr>
      <w:color w:val="CA2C0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5133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5133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5133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5133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CDBD6" w:themeFill="accent1" w:themeFillTint="33"/>
      </w:tcPr>
    </w:tblStylePr>
    <w:tblStylePr w:type="band1Horz">
      <w:tblPr/>
      <w:tcPr>
        <w:shd w:val="clear" w:color="auto" w:fill="FCDBD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72222"/>
    <w:pPr>
      <w:spacing w:after="0" w:line="240" w:lineRule="auto"/>
    </w:pPr>
    <w:rPr>
      <w:color w:val="3AA09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0C5BA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0C5BA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0C5BA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0C5BA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FF3F1" w:themeFill="accent2" w:themeFillTint="33"/>
      </w:tcPr>
    </w:tblStylePr>
    <w:tblStylePr w:type="band1Horz">
      <w:tblPr/>
      <w:tcPr>
        <w:shd w:val="clear" w:color="auto" w:fill="DFF3F1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72222"/>
    <w:pPr>
      <w:spacing w:after="0" w:line="240" w:lineRule="auto"/>
    </w:pPr>
    <w:rPr>
      <w:color w:val="B3C021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5E04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5E04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5E04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5E04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F8DB" w:themeFill="accent3" w:themeFillTint="33"/>
      </w:tcPr>
    </w:tblStylePr>
    <w:tblStylePr w:type="band1Horz">
      <w:tblPr/>
      <w:tcPr>
        <w:shd w:val="clear" w:color="auto" w:fill="F6F8DB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72222"/>
    <w:pPr>
      <w:spacing w:after="0" w:line="240" w:lineRule="auto"/>
    </w:pPr>
    <w:rPr>
      <w:color w:val="209DB5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2C4DD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2C4DD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2C4DD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2C4DD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9F3F8" w:themeFill="accent4" w:themeFillTint="33"/>
      </w:tcPr>
    </w:tblStylePr>
    <w:tblStylePr w:type="band1Horz">
      <w:tblPr/>
      <w:tcPr>
        <w:shd w:val="clear" w:color="auto" w:fill="D9F3F8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72222"/>
    <w:pPr>
      <w:spacing w:after="0" w:line="240" w:lineRule="auto"/>
    </w:pPr>
    <w:rPr>
      <w:color w:val="7E746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49B8D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49B8D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49B8D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49B8D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EBE8" w:themeFill="accent5" w:themeFillTint="33"/>
      </w:tcPr>
    </w:tblStylePr>
    <w:tblStylePr w:type="band1Horz">
      <w:tblPr/>
      <w:tcPr>
        <w:shd w:val="clear" w:color="auto" w:fill="ECEBE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72222"/>
    <w:pPr>
      <w:spacing w:after="0" w:line="240" w:lineRule="auto"/>
    </w:pPr>
    <w:rPr>
      <w:color w:val="44383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4C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4C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4C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4C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1DAD6" w:themeFill="accent6" w:themeFillTint="33"/>
      </w:tcPr>
    </w:tblStylePr>
    <w:tblStylePr w:type="band1Horz">
      <w:tblPr/>
      <w:tcPr>
        <w:shd w:val="clear" w:color="auto" w:fill="E1DAD6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MediumGrid1">
    <w:name w:val="Medium Grid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37C65" w:themeColor="accent1" w:themeTint="BF"/>
        <w:left w:val="single" w:sz="8" w:space="0" w:color="F37C65" w:themeColor="accent1" w:themeTint="BF"/>
        <w:bottom w:val="single" w:sz="8" w:space="0" w:color="F37C65" w:themeColor="accent1" w:themeTint="BF"/>
        <w:right w:val="single" w:sz="8" w:space="0" w:color="F37C65" w:themeColor="accent1" w:themeTint="BF"/>
        <w:insideH w:val="single" w:sz="8" w:space="0" w:color="F37C65" w:themeColor="accent1" w:themeTint="BF"/>
        <w:insideV w:val="single" w:sz="8" w:space="0" w:color="F37C65" w:themeColor="accent1" w:themeTint="BF"/>
      </w:tblBorders>
    </w:tblPr>
    <w:tcPr>
      <w:shd w:val="clear" w:color="auto" w:fill="FBD3C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7C6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A799" w:themeFill="accent1" w:themeFillTint="7F"/>
      </w:tcPr>
    </w:tblStylePr>
    <w:tblStylePr w:type="band1Horz">
      <w:tblPr/>
      <w:tcPr>
        <w:shd w:val="clear" w:color="auto" w:fill="F7A799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7D3CB" w:themeColor="accent2" w:themeTint="BF"/>
        <w:left w:val="single" w:sz="8" w:space="0" w:color="87D3CB" w:themeColor="accent2" w:themeTint="BF"/>
        <w:bottom w:val="single" w:sz="8" w:space="0" w:color="87D3CB" w:themeColor="accent2" w:themeTint="BF"/>
        <w:right w:val="single" w:sz="8" w:space="0" w:color="87D3CB" w:themeColor="accent2" w:themeTint="BF"/>
        <w:insideH w:val="single" w:sz="8" w:space="0" w:color="87D3CB" w:themeColor="accent2" w:themeTint="BF"/>
        <w:insideV w:val="single" w:sz="8" w:space="0" w:color="87D3CB" w:themeColor="accent2" w:themeTint="BF"/>
      </w:tblBorders>
    </w:tblPr>
    <w:tcPr>
      <w:shd w:val="clear" w:color="auto" w:fill="D7F0E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D3C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E2DC" w:themeFill="accent2" w:themeFillTint="7F"/>
      </w:tcPr>
    </w:tblStylePr>
    <w:tblStylePr w:type="band1Horz">
      <w:tblPr/>
      <w:tcPr>
        <w:shd w:val="clear" w:color="auto" w:fill="AFE2DC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FE77A" w:themeColor="accent3" w:themeTint="BF"/>
        <w:left w:val="single" w:sz="8" w:space="0" w:color="DFE77A" w:themeColor="accent3" w:themeTint="BF"/>
        <w:bottom w:val="single" w:sz="8" w:space="0" w:color="DFE77A" w:themeColor="accent3" w:themeTint="BF"/>
        <w:right w:val="single" w:sz="8" w:space="0" w:color="DFE77A" w:themeColor="accent3" w:themeTint="BF"/>
        <w:insideH w:val="single" w:sz="8" w:space="0" w:color="DFE77A" w:themeColor="accent3" w:themeTint="BF"/>
        <w:insideV w:val="single" w:sz="8" w:space="0" w:color="DFE77A" w:themeColor="accent3" w:themeTint="BF"/>
      </w:tblBorders>
    </w:tblPr>
    <w:tcPr>
      <w:shd w:val="clear" w:color="auto" w:fill="F4F7D3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FE77A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FA6" w:themeFill="accent3" w:themeFillTint="7F"/>
      </w:tcPr>
    </w:tblStylePr>
    <w:tblStylePr w:type="band1Horz">
      <w:tblPr/>
      <w:tcPr>
        <w:shd w:val="clear" w:color="auto" w:fill="E9EFA6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71D2E5" w:themeColor="accent4" w:themeTint="BF"/>
        <w:left w:val="single" w:sz="8" w:space="0" w:color="71D2E5" w:themeColor="accent4" w:themeTint="BF"/>
        <w:bottom w:val="single" w:sz="8" w:space="0" w:color="71D2E5" w:themeColor="accent4" w:themeTint="BF"/>
        <w:right w:val="single" w:sz="8" w:space="0" w:color="71D2E5" w:themeColor="accent4" w:themeTint="BF"/>
        <w:insideH w:val="single" w:sz="8" w:space="0" w:color="71D2E5" w:themeColor="accent4" w:themeTint="BF"/>
        <w:insideV w:val="single" w:sz="8" w:space="0" w:color="71D2E5" w:themeColor="accent4" w:themeTint="BF"/>
      </w:tblBorders>
    </w:tblPr>
    <w:tcPr>
      <w:shd w:val="clear" w:color="auto" w:fill="D0F0F6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1D2E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0E1EE" w:themeFill="accent4" w:themeFillTint="7F"/>
      </w:tcPr>
    </w:tblStylePr>
    <w:tblStylePr w:type="band1Horz">
      <w:tblPr/>
      <w:tcPr>
        <w:shd w:val="clear" w:color="auto" w:fill="A0E1E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AB4A9" w:themeColor="accent5" w:themeTint="BF"/>
        <w:left w:val="single" w:sz="8" w:space="0" w:color="BAB4A9" w:themeColor="accent5" w:themeTint="BF"/>
        <w:bottom w:val="single" w:sz="8" w:space="0" w:color="BAB4A9" w:themeColor="accent5" w:themeTint="BF"/>
        <w:right w:val="single" w:sz="8" w:space="0" w:color="BAB4A9" w:themeColor="accent5" w:themeTint="BF"/>
        <w:insideH w:val="single" w:sz="8" w:space="0" w:color="BAB4A9" w:themeColor="accent5" w:themeTint="BF"/>
        <w:insideV w:val="single" w:sz="8" w:space="0" w:color="BAB4A9" w:themeColor="accent5" w:themeTint="BF"/>
      </w:tblBorders>
    </w:tblPr>
    <w:tcPr>
      <w:shd w:val="clear" w:color="auto" w:fill="E8E6E2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B4A9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DC6" w:themeFill="accent5" w:themeFillTint="7F"/>
      </w:tcPr>
    </w:tblStylePr>
    <w:tblStylePr w:type="band1Horz">
      <w:tblPr/>
      <w:tcPr>
        <w:shd w:val="clear" w:color="auto" w:fill="D1CDC6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E7569" w:themeColor="accent6" w:themeTint="BF"/>
        <w:left w:val="single" w:sz="8" w:space="0" w:color="8E7569" w:themeColor="accent6" w:themeTint="BF"/>
        <w:bottom w:val="single" w:sz="8" w:space="0" w:color="8E7569" w:themeColor="accent6" w:themeTint="BF"/>
        <w:right w:val="single" w:sz="8" w:space="0" w:color="8E7569" w:themeColor="accent6" w:themeTint="BF"/>
        <w:insideH w:val="single" w:sz="8" w:space="0" w:color="8E7569" w:themeColor="accent6" w:themeTint="BF"/>
        <w:insideV w:val="single" w:sz="8" w:space="0" w:color="8E7569" w:themeColor="accent6" w:themeTint="BF"/>
      </w:tblBorders>
    </w:tblPr>
    <w:tcPr>
      <w:shd w:val="clear" w:color="auto" w:fill="DAD1CD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E756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A39A" w:themeFill="accent6" w:themeFillTint="7F"/>
      </w:tcPr>
    </w:tblStylePr>
    <w:tblStylePr w:type="band1Horz">
      <w:tblPr/>
      <w:tcPr>
        <w:shd w:val="clear" w:color="auto" w:fill="B5A39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5133" w:themeColor="accent1"/>
        <w:left w:val="single" w:sz="8" w:space="0" w:color="F05133" w:themeColor="accent1"/>
        <w:bottom w:val="single" w:sz="8" w:space="0" w:color="F05133" w:themeColor="accent1"/>
        <w:right w:val="single" w:sz="8" w:space="0" w:color="F05133" w:themeColor="accent1"/>
        <w:insideH w:val="single" w:sz="8" w:space="0" w:color="F05133" w:themeColor="accent1"/>
        <w:insideV w:val="single" w:sz="8" w:space="0" w:color="F05133" w:themeColor="accent1"/>
      </w:tblBorders>
    </w:tblPr>
    <w:tcPr>
      <w:shd w:val="clear" w:color="auto" w:fill="FBD3C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EDE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BD6" w:themeFill="accent1" w:themeFillTint="33"/>
      </w:tcPr>
    </w:tblStylePr>
    <w:tblStylePr w:type="band1Vert">
      <w:tblPr/>
      <w:tcPr>
        <w:shd w:val="clear" w:color="auto" w:fill="F7A799" w:themeFill="accent1" w:themeFillTint="7F"/>
      </w:tcPr>
    </w:tblStylePr>
    <w:tblStylePr w:type="band1Horz">
      <w:tblPr/>
      <w:tcPr>
        <w:tcBorders>
          <w:insideH w:val="single" w:sz="6" w:space="0" w:color="F05133" w:themeColor="accent1"/>
          <w:insideV w:val="single" w:sz="6" w:space="0" w:color="F05133" w:themeColor="accent1"/>
        </w:tcBorders>
        <w:shd w:val="clear" w:color="auto" w:fill="F7A799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0C5BA" w:themeColor="accent2"/>
        <w:left w:val="single" w:sz="8" w:space="0" w:color="60C5BA" w:themeColor="accent2"/>
        <w:bottom w:val="single" w:sz="8" w:space="0" w:color="60C5BA" w:themeColor="accent2"/>
        <w:right w:val="single" w:sz="8" w:space="0" w:color="60C5BA" w:themeColor="accent2"/>
        <w:insideH w:val="single" w:sz="8" w:space="0" w:color="60C5BA" w:themeColor="accent2"/>
        <w:insideV w:val="single" w:sz="8" w:space="0" w:color="60C5BA" w:themeColor="accent2"/>
      </w:tblBorders>
    </w:tblPr>
    <w:tcPr>
      <w:shd w:val="clear" w:color="auto" w:fill="D7F0ED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FF9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F3F1" w:themeFill="accent2" w:themeFillTint="33"/>
      </w:tcPr>
    </w:tblStylePr>
    <w:tblStylePr w:type="band1Vert">
      <w:tblPr/>
      <w:tcPr>
        <w:shd w:val="clear" w:color="auto" w:fill="AFE2DC" w:themeFill="accent2" w:themeFillTint="7F"/>
      </w:tcPr>
    </w:tblStylePr>
    <w:tblStylePr w:type="band1Horz">
      <w:tblPr/>
      <w:tcPr>
        <w:tcBorders>
          <w:insideH w:val="single" w:sz="6" w:space="0" w:color="60C5BA" w:themeColor="accent2"/>
          <w:insideV w:val="single" w:sz="6" w:space="0" w:color="60C5BA" w:themeColor="accent2"/>
        </w:tcBorders>
        <w:shd w:val="clear" w:color="auto" w:fill="AFE2D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5E04E" w:themeColor="accent3"/>
        <w:left w:val="single" w:sz="8" w:space="0" w:color="D5E04E" w:themeColor="accent3"/>
        <w:bottom w:val="single" w:sz="8" w:space="0" w:color="D5E04E" w:themeColor="accent3"/>
        <w:right w:val="single" w:sz="8" w:space="0" w:color="D5E04E" w:themeColor="accent3"/>
        <w:insideH w:val="single" w:sz="8" w:space="0" w:color="D5E04E" w:themeColor="accent3"/>
        <w:insideV w:val="single" w:sz="8" w:space="0" w:color="D5E04E" w:themeColor="accent3"/>
      </w:tblBorders>
    </w:tblPr>
    <w:tcPr>
      <w:shd w:val="clear" w:color="auto" w:fill="F4F7D3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AFCED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8DB" w:themeFill="accent3" w:themeFillTint="33"/>
      </w:tcPr>
    </w:tblStylePr>
    <w:tblStylePr w:type="band1Vert">
      <w:tblPr/>
      <w:tcPr>
        <w:shd w:val="clear" w:color="auto" w:fill="E9EFA6" w:themeFill="accent3" w:themeFillTint="7F"/>
      </w:tcPr>
    </w:tblStylePr>
    <w:tblStylePr w:type="band1Horz">
      <w:tblPr/>
      <w:tcPr>
        <w:tcBorders>
          <w:insideH w:val="single" w:sz="6" w:space="0" w:color="D5E04E" w:themeColor="accent3"/>
          <w:insideV w:val="single" w:sz="6" w:space="0" w:color="D5E04E" w:themeColor="accent3"/>
        </w:tcBorders>
        <w:shd w:val="clear" w:color="auto" w:fill="E9EFA6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2C4DD" w:themeColor="accent4"/>
        <w:left w:val="single" w:sz="8" w:space="0" w:color="42C4DD" w:themeColor="accent4"/>
        <w:bottom w:val="single" w:sz="8" w:space="0" w:color="42C4DD" w:themeColor="accent4"/>
        <w:right w:val="single" w:sz="8" w:space="0" w:color="42C4DD" w:themeColor="accent4"/>
        <w:insideH w:val="single" w:sz="8" w:space="0" w:color="42C4DD" w:themeColor="accent4"/>
        <w:insideV w:val="single" w:sz="8" w:space="0" w:color="42C4DD" w:themeColor="accent4"/>
      </w:tblBorders>
    </w:tblPr>
    <w:tcPr>
      <w:shd w:val="clear" w:color="auto" w:fill="D0F0F6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CF9F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3F8" w:themeFill="accent4" w:themeFillTint="33"/>
      </w:tcPr>
    </w:tblStylePr>
    <w:tblStylePr w:type="band1Vert">
      <w:tblPr/>
      <w:tcPr>
        <w:shd w:val="clear" w:color="auto" w:fill="A0E1EE" w:themeFill="accent4" w:themeFillTint="7F"/>
      </w:tcPr>
    </w:tblStylePr>
    <w:tblStylePr w:type="band1Horz">
      <w:tblPr/>
      <w:tcPr>
        <w:tcBorders>
          <w:insideH w:val="single" w:sz="6" w:space="0" w:color="42C4DD" w:themeColor="accent4"/>
          <w:insideV w:val="single" w:sz="6" w:space="0" w:color="42C4DD" w:themeColor="accent4"/>
        </w:tcBorders>
        <w:shd w:val="clear" w:color="auto" w:fill="A0E1E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49B8D" w:themeColor="accent5"/>
        <w:left w:val="single" w:sz="8" w:space="0" w:color="A49B8D" w:themeColor="accent5"/>
        <w:bottom w:val="single" w:sz="8" w:space="0" w:color="A49B8D" w:themeColor="accent5"/>
        <w:right w:val="single" w:sz="8" w:space="0" w:color="A49B8D" w:themeColor="accent5"/>
        <w:insideH w:val="single" w:sz="8" w:space="0" w:color="A49B8D" w:themeColor="accent5"/>
        <w:insideV w:val="single" w:sz="8" w:space="0" w:color="A49B8D" w:themeColor="accent5"/>
      </w:tblBorders>
    </w:tblPr>
    <w:tcPr>
      <w:shd w:val="clear" w:color="auto" w:fill="E8E6E2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6F5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BE8" w:themeFill="accent5" w:themeFillTint="33"/>
      </w:tcPr>
    </w:tblStylePr>
    <w:tblStylePr w:type="band1Vert">
      <w:tblPr/>
      <w:tcPr>
        <w:shd w:val="clear" w:color="auto" w:fill="D1CDC6" w:themeFill="accent5" w:themeFillTint="7F"/>
      </w:tcPr>
    </w:tblStylePr>
    <w:tblStylePr w:type="band1Horz">
      <w:tblPr/>
      <w:tcPr>
        <w:tcBorders>
          <w:insideH w:val="single" w:sz="6" w:space="0" w:color="A49B8D" w:themeColor="accent5"/>
          <w:insideV w:val="single" w:sz="6" w:space="0" w:color="A49B8D" w:themeColor="accent5"/>
        </w:tcBorders>
        <w:shd w:val="clear" w:color="auto" w:fill="D1CDC6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4C44" w:themeColor="accent6"/>
        <w:left w:val="single" w:sz="8" w:space="0" w:color="5C4C44" w:themeColor="accent6"/>
        <w:bottom w:val="single" w:sz="8" w:space="0" w:color="5C4C44" w:themeColor="accent6"/>
        <w:right w:val="single" w:sz="8" w:space="0" w:color="5C4C44" w:themeColor="accent6"/>
        <w:insideH w:val="single" w:sz="8" w:space="0" w:color="5C4C44" w:themeColor="accent6"/>
        <w:insideV w:val="single" w:sz="8" w:space="0" w:color="5C4C44" w:themeColor="accent6"/>
      </w:tblBorders>
    </w:tblPr>
    <w:tcPr>
      <w:shd w:val="clear" w:color="auto" w:fill="DAD1CD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ECEB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DAD6" w:themeFill="accent6" w:themeFillTint="33"/>
      </w:tcPr>
    </w:tblStylePr>
    <w:tblStylePr w:type="band1Vert">
      <w:tblPr/>
      <w:tcPr>
        <w:shd w:val="clear" w:color="auto" w:fill="B5A39A" w:themeFill="accent6" w:themeFillTint="7F"/>
      </w:tcPr>
    </w:tblStylePr>
    <w:tblStylePr w:type="band1Horz">
      <w:tblPr/>
      <w:tcPr>
        <w:tcBorders>
          <w:insideH w:val="single" w:sz="6" w:space="0" w:color="5C4C44" w:themeColor="accent6"/>
          <w:insideV w:val="single" w:sz="6" w:space="0" w:color="5C4C44" w:themeColor="accent6"/>
        </w:tcBorders>
        <w:shd w:val="clear" w:color="auto" w:fill="B5A39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3C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5133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5133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5133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5133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A799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A799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F0ED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C5BA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C5BA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0C5BA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0C5BA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E2D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E2DC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F7D3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E04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E04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5E04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5E04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9EFA6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9EFA6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F0F6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2C4D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2C4D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2C4D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2C4D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0E1E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0E1E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6E2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49B8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49B8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49B8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49B8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CDC6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CDC6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AD1CD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4C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4C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4C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4C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5A39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5A39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25E54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5133" w:themeColor="accent1"/>
        <w:bottom w:val="single" w:sz="8" w:space="0" w:color="F05133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5133" w:themeColor="accent1"/>
        </w:tcBorders>
      </w:tcPr>
    </w:tblStylePr>
    <w:tblStylePr w:type="lastRow">
      <w:rPr>
        <w:b/>
        <w:bCs/>
        <w:color w:val="725E54" w:themeColor="text2"/>
      </w:rPr>
      <w:tblPr/>
      <w:tcPr>
        <w:tcBorders>
          <w:top w:val="single" w:sz="8" w:space="0" w:color="F05133" w:themeColor="accent1"/>
          <w:bottom w:val="single" w:sz="8" w:space="0" w:color="F0513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5133" w:themeColor="accent1"/>
          <w:bottom w:val="single" w:sz="8" w:space="0" w:color="F05133" w:themeColor="accent1"/>
        </w:tcBorders>
      </w:tcPr>
    </w:tblStylePr>
    <w:tblStylePr w:type="band1Vert">
      <w:tblPr/>
      <w:tcPr>
        <w:shd w:val="clear" w:color="auto" w:fill="FBD3CC" w:themeFill="accent1" w:themeFillTint="3F"/>
      </w:tcPr>
    </w:tblStylePr>
    <w:tblStylePr w:type="band1Horz">
      <w:tblPr/>
      <w:tcPr>
        <w:shd w:val="clear" w:color="auto" w:fill="FBD3CC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0C5BA" w:themeColor="accent2"/>
        <w:bottom w:val="single" w:sz="8" w:space="0" w:color="60C5BA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0C5BA" w:themeColor="accent2"/>
        </w:tcBorders>
      </w:tcPr>
    </w:tblStylePr>
    <w:tblStylePr w:type="lastRow">
      <w:rPr>
        <w:b/>
        <w:bCs/>
        <w:color w:val="725E54" w:themeColor="text2"/>
      </w:rPr>
      <w:tblPr/>
      <w:tcPr>
        <w:tcBorders>
          <w:top w:val="single" w:sz="8" w:space="0" w:color="60C5BA" w:themeColor="accent2"/>
          <w:bottom w:val="single" w:sz="8" w:space="0" w:color="60C5B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0C5BA" w:themeColor="accent2"/>
          <w:bottom w:val="single" w:sz="8" w:space="0" w:color="60C5BA" w:themeColor="accent2"/>
        </w:tcBorders>
      </w:tcPr>
    </w:tblStylePr>
    <w:tblStylePr w:type="band1Vert">
      <w:tblPr/>
      <w:tcPr>
        <w:shd w:val="clear" w:color="auto" w:fill="D7F0ED" w:themeFill="accent2" w:themeFillTint="3F"/>
      </w:tcPr>
    </w:tblStylePr>
    <w:tblStylePr w:type="band1Horz">
      <w:tblPr/>
      <w:tcPr>
        <w:shd w:val="clear" w:color="auto" w:fill="D7F0ED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5E04E" w:themeColor="accent3"/>
        <w:bottom w:val="single" w:sz="8" w:space="0" w:color="D5E04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5E04E" w:themeColor="accent3"/>
        </w:tcBorders>
      </w:tcPr>
    </w:tblStylePr>
    <w:tblStylePr w:type="lastRow">
      <w:rPr>
        <w:b/>
        <w:bCs/>
        <w:color w:val="725E54" w:themeColor="text2"/>
      </w:rPr>
      <w:tblPr/>
      <w:tcPr>
        <w:tcBorders>
          <w:top w:val="single" w:sz="8" w:space="0" w:color="D5E04E" w:themeColor="accent3"/>
          <w:bottom w:val="single" w:sz="8" w:space="0" w:color="D5E04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5E04E" w:themeColor="accent3"/>
          <w:bottom w:val="single" w:sz="8" w:space="0" w:color="D5E04E" w:themeColor="accent3"/>
        </w:tcBorders>
      </w:tcPr>
    </w:tblStylePr>
    <w:tblStylePr w:type="band1Vert">
      <w:tblPr/>
      <w:tcPr>
        <w:shd w:val="clear" w:color="auto" w:fill="F4F7D3" w:themeFill="accent3" w:themeFillTint="3F"/>
      </w:tcPr>
    </w:tblStylePr>
    <w:tblStylePr w:type="band1Horz">
      <w:tblPr/>
      <w:tcPr>
        <w:shd w:val="clear" w:color="auto" w:fill="F4F7D3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2C4DD" w:themeColor="accent4"/>
        <w:bottom w:val="single" w:sz="8" w:space="0" w:color="42C4D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2C4DD" w:themeColor="accent4"/>
        </w:tcBorders>
      </w:tcPr>
    </w:tblStylePr>
    <w:tblStylePr w:type="lastRow">
      <w:rPr>
        <w:b/>
        <w:bCs/>
        <w:color w:val="725E54" w:themeColor="text2"/>
      </w:rPr>
      <w:tblPr/>
      <w:tcPr>
        <w:tcBorders>
          <w:top w:val="single" w:sz="8" w:space="0" w:color="42C4DD" w:themeColor="accent4"/>
          <w:bottom w:val="single" w:sz="8" w:space="0" w:color="42C4D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2C4DD" w:themeColor="accent4"/>
          <w:bottom w:val="single" w:sz="8" w:space="0" w:color="42C4DD" w:themeColor="accent4"/>
        </w:tcBorders>
      </w:tcPr>
    </w:tblStylePr>
    <w:tblStylePr w:type="band1Vert">
      <w:tblPr/>
      <w:tcPr>
        <w:shd w:val="clear" w:color="auto" w:fill="D0F0F6" w:themeFill="accent4" w:themeFillTint="3F"/>
      </w:tcPr>
    </w:tblStylePr>
    <w:tblStylePr w:type="band1Horz">
      <w:tblPr/>
      <w:tcPr>
        <w:shd w:val="clear" w:color="auto" w:fill="D0F0F6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49B8D" w:themeColor="accent5"/>
        <w:bottom w:val="single" w:sz="8" w:space="0" w:color="A49B8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49B8D" w:themeColor="accent5"/>
        </w:tcBorders>
      </w:tcPr>
    </w:tblStylePr>
    <w:tblStylePr w:type="lastRow">
      <w:rPr>
        <w:b/>
        <w:bCs/>
        <w:color w:val="725E54" w:themeColor="text2"/>
      </w:rPr>
      <w:tblPr/>
      <w:tcPr>
        <w:tcBorders>
          <w:top w:val="single" w:sz="8" w:space="0" w:color="A49B8D" w:themeColor="accent5"/>
          <w:bottom w:val="single" w:sz="8" w:space="0" w:color="A49B8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49B8D" w:themeColor="accent5"/>
          <w:bottom w:val="single" w:sz="8" w:space="0" w:color="A49B8D" w:themeColor="accent5"/>
        </w:tcBorders>
      </w:tcPr>
    </w:tblStylePr>
    <w:tblStylePr w:type="band1Vert">
      <w:tblPr/>
      <w:tcPr>
        <w:shd w:val="clear" w:color="auto" w:fill="E8E6E2" w:themeFill="accent5" w:themeFillTint="3F"/>
      </w:tcPr>
    </w:tblStylePr>
    <w:tblStylePr w:type="band1Horz">
      <w:tblPr/>
      <w:tcPr>
        <w:shd w:val="clear" w:color="auto" w:fill="E8E6E2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4C44" w:themeColor="accent6"/>
        <w:bottom w:val="single" w:sz="8" w:space="0" w:color="5C4C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4C44" w:themeColor="accent6"/>
        </w:tcBorders>
      </w:tcPr>
    </w:tblStylePr>
    <w:tblStylePr w:type="lastRow">
      <w:rPr>
        <w:b/>
        <w:bCs/>
        <w:color w:val="725E54" w:themeColor="text2"/>
      </w:rPr>
      <w:tblPr/>
      <w:tcPr>
        <w:tcBorders>
          <w:top w:val="single" w:sz="8" w:space="0" w:color="5C4C44" w:themeColor="accent6"/>
          <w:bottom w:val="single" w:sz="8" w:space="0" w:color="5C4C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4C44" w:themeColor="accent6"/>
          <w:bottom w:val="single" w:sz="8" w:space="0" w:color="5C4C44" w:themeColor="accent6"/>
        </w:tcBorders>
      </w:tcPr>
    </w:tblStylePr>
    <w:tblStylePr w:type="band1Vert">
      <w:tblPr/>
      <w:tcPr>
        <w:shd w:val="clear" w:color="auto" w:fill="DAD1CD" w:themeFill="accent6" w:themeFillTint="3F"/>
      </w:tcPr>
    </w:tblStylePr>
    <w:tblStylePr w:type="band1Horz">
      <w:tblPr/>
      <w:tcPr>
        <w:shd w:val="clear" w:color="auto" w:fill="DAD1CD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5133" w:themeColor="accent1"/>
        <w:left w:val="single" w:sz="8" w:space="0" w:color="F05133" w:themeColor="accent1"/>
        <w:bottom w:val="single" w:sz="8" w:space="0" w:color="F05133" w:themeColor="accent1"/>
        <w:right w:val="single" w:sz="8" w:space="0" w:color="F05133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5133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5133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5133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3C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3C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0C5BA" w:themeColor="accent2"/>
        <w:left w:val="single" w:sz="8" w:space="0" w:color="60C5BA" w:themeColor="accent2"/>
        <w:bottom w:val="single" w:sz="8" w:space="0" w:color="60C5BA" w:themeColor="accent2"/>
        <w:right w:val="single" w:sz="8" w:space="0" w:color="60C5B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0C5B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0C5B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0C5B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F0E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F0E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5E04E" w:themeColor="accent3"/>
        <w:left w:val="single" w:sz="8" w:space="0" w:color="D5E04E" w:themeColor="accent3"/>
        <w:bottom w:val="single" w:sz="8" w:space="0" w:color="D5E04E" w:themeColor="accent3"/>
        <w:right w:val="single" w:sz="8" w:space="0" w:color="D5E04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5E04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5E04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5E04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7D3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7D3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2C4DD" w:themeColor="accent4"/>
        <w:left w:val="single" w:sz="8" w:space="0" w:color="42C4DD" w:themeColor="accent4"/>
        <w:bottom w:val="single" w:sz="8" w:space="0" w:color="42C4DD" w:themeColor="accent4"/>
        <w:right w:val="single" w:sz="8" w:space="0" w:color="42C4D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2C4D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2C4D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2C4D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F0F6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F0F6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49B8D" w:themeColor="accent5"/>
        <w:left w:val="single" w:sz="8" w:space="0" w:color="A49B8D" w:themeColor="accent5"/>
        <w:bottom w:val="single" w:sz="8" w:space="0" w:color="A49B8D" w:themeColor="accent5"/>
        <w:right w:val="single" w:sz="8" w:space="0" w:color="A49B8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49B8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49B8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49B8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6E2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6E2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4C44" w:themeColor="accent6"/>
        <w:left w:val="single" w:sz="8" w:space="0" w:color="5C4C44" w:themeColor="accent6"/>
        <w:bottom w:val="single" w:sz="8" w:space="0" w:color="5C4C44" w:themeColor="accent6"/>
        <w:right w:val="single" w:sz="8" w:space="0" w:color="5C4C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4C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4C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4C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D1CD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AD1CD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37C65" w:themeColor="accent1" w:themeTint="BF"/>
        <w:left w:val="single" w:sz="8" w:space="0" w:color="F37C65" w:themeColor="accent1" w:themeTint="BF"/>
        <w:bottom w:val="single" w:sz="8" w:space="0" w:color="F37C65" w:themeColor="accent1" w:themeTint="BF"/>
        <w:right w:val="single" w:sz="8" w:space="0" w:color="F37C65" w:themeColor="accent1" w:themeTint="BF"/>
        <w:insideH w:val="single" w:sz="8" w:space="0" w:color="F37C6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7C65" w:themeColor="accent1" w:themeTint="BF"/>
          <w:left w:val="single" w:sz="8" w:space="0" w:color="F37C65" w:themeColor="accent1" w:themeTint="BF"/>
          <w:bottom w:val="single" w:sz="8" w:space="0" w:color="F37C65" w:themeColor="accent1" w:themeTint="BF"/>
          <w:right w:val="single" w:sz="8" w:space="0" w:color="F37C65" w:themeColor="accent1" w:themeTint="BF"/>
          <w:insideH w:val="nil"/>
          <w:insideV w:val="nil"/>
        </w:tcBorders>
        <w:shd w:val="clear" w:color="auto" w:fill="F0513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7C65" w:themeColor="accent1" w:themeTint="BF"/>
          <w:left w:val="single" w:sz="8" w:space="0" w:color="F37C65" w:themeColor="accent1" w:themeTint="BF"/>
          <w:bottom w:val="single" w:sz="8" w:space="0" w:color="F37C65" w:themeColor="accent1" w:themeTint="BF"/>
          <w:right w:val="single" w:sz="8" w:space="0" w:color="F37C6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3C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3C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7D3CB" w:themeColor="accent2" w:themeTint="BF"/>
        <w:left w:val="single" w:sz="8" w:space="0" w:color="87D3CB" w:themeColor="accent2" w:themeTint="BF"/>
        <w:bottom w:val="single" w:sz="8" w:space="0" w:color="87D3CB" w:themeColor="accent2" w:themeTint="BF"/>
        <w:right w:val="single" w:sz="8" w:space="0" w:color="87D3CB" w:themeColor="accent2" w:themeTint="BF"/>
        <w:insideH w:val="single" w:sz="8" w:space="0" w:color="87D3C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D3CB" w:themeColor="accent2" w:themeTint="BF"/>
          <w:left w:val="single" w:sz="8" w:space="0" w:color="87D3CB" w:themeColor="accent2" w:themeTint="BF"/>
          <w:bottom w:val="single" w:sz="8" w:space="0" w:color="87D3CB" w:themeColor="accent2" w:themeTint="BF"/>
          <w:right w:val="single" w:sz="8" w:space="0" w:color="87D3CB" w:themeColor="accent2" w:themeTint="BF"/>
          <w:insideH w:val="nil"/>
          <w:insideV w:val="nil"/>
        </w:tcBorders>
        <w:shd w:val="clear" w:color="auto" w:fill="60C5B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D3CB" w:themeColor="accent2" w:themeTint="BF"/>
          <w:left w:val="single" w:sz="8" w:space="0" w:color="87D3CB" w:themeColor="accent2" w:themeTint="BF"/>
          <w:bottom w:val="single" w:sz="8" w:space="0" w:color="87D3CB" w:themeColor="accent2" w:themeTint="BF"/>
          <w:right w:val="single" w:sz="8" w:space="0" w:color="87D3C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F0E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F0E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DFE77A" w:themeColor="accent3" w:themeTint="BF"/>
        <w:left w:val="single" w:sz="8" w:space="0" w:color="DFE77A" w:themeColor="accent3" w:themeTint="BF"/>
        <w:bottom w:val="single" w:sz="8" w:space="0" w:color="DFE77A" w:themeColor="accent3" w:themeTint="BF"/>
        <w:right w:val="single" w:sz="8" w:space="0" w:color="DFE77A" w:themeColor="accent3" w:themeTint="BF"/>
        <w:insideH w:val="single" w:sz="8" w:space="0" w:color="DFE77A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FE77A" w:themeColor="accent3" w:themeTint="BF"/>
          <w:left w:val="single" w:sz="8" w:space="0" w:color="DFE77A" w:themeColor="accent3" w:themeTint="BF"/>
          <w:bottom w:val="single" w:sz="8" w:space="0" w:color="DFE77A" w:themeColor="accent3" w:themeTint="BF"/>
          <w:right w:val="single" w:sz="8" w:space="0" w:color="DFE77A" w:themeColor="accent3" w:themeTint="BF"/>
          <w:insideH w:val="nil"/>
          <w:insideV w:val="nil"/>
        </w:tcBorders>
        <w:shd w:val="clear" w:color="auto" w:fill="D5E04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FE77A" w:themeColor="accent3" w:themeTint="BF"/>
          <w:left w:val="single" w:sz="8" w:space="0" w:color="DFE77A" w:themeColor="accent3" w:themeTint="BF"/>
          <w:bottom w:val="single" w:sz="8" w:space="0" w:color="DFE77A" w:themeColor="accent3" w:themeTint="BF"/>
          <w:right w:val="single" w:sz="8" w:space="0" w:color="DFE77A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7D3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7D3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71D2E5" w:themeColor="accent4" w:themeTint="BF"/>
        <w:left w:val="single" w:sz="8" w:space="0" w:color="71D2E5" w:themeColor="accent4" w:themeTint="BF"/>
        <w:bottom w:val="single" w:sz="8" w:space="0" w:color="71D2E5" w:themeColor="accent4" w:themeTint="BF"/>
        <w:right w:val="single" w:sz="8" w:space="0" w:color="71D2E5" w:themeColor="accent4" w:themeTint="BF"/>
        <w:insideH w:val="single" w:sz="8" w:space="0" w:color="71D2E5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1D2E5" w:themeColor="accent4" w:themeTint="BF"/>
          <w:left w:val="single" w:sz="8" w:space="0" w:color="71D2E5" w:themeColor="accent4" w:themeTint="BF"/>
          <w:bottom w:val="single" w:sz="8" w:space="0" w:color="71D2E5" w:themeColor="accent4" w:themeTint="BF"/>
          <w:right w:val="single" w:sz="8" w:space="0" w:color="71D2E5" w:themeColor="accent4" w:themeTint="BF"/>
          <w:insideH w:val="nil"/>
          <w:insideV w:val="nil"/>
        </w:tcBorders>
        <w:shd w:val="clear" w:color="auto" w:fill="42C4D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1D2E5" w:themeColor="accent4" w:themeTint="BF"/>
          <w:left w:val="single" w:sz="8" w:space="0" w:color="71D2E5" w:themeColor="accent4" w:themeTint="BF"/>
          <w:bottom w:val="single" w:sz="8" w:space="0" w:color="71D2E5" w:themeColor="accent4" w:themeTint="BF"/>
          <w:right w:val="single" w:sz="8" w:space="0" w:color="71D2E5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F0F6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F0F6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BAB4A9" w:themeColor="accent5" w:themeTint="BF"/>
        <w:left w:val="single" w:sz="8" w:space="0" w:color="BAB4A9" w:themeColor="accent5" w:themeTint="BF"/>
        <w:bottom w:val="single" w:sz="8" w:space="0" w:color="BAB4A9" w:themeColor="accent5" w:themeTint="BF"/>
        <w:right w:val="single" w:sz="8" w:space="0" w:color="BAB4A9" w:themeColor="accent5" w:themeTint="BF"/>
        <w:insideH w:val="single" w:sz="8" w:space="0" w:color="BAB4A9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B4A9" w:themeColor="accent5" w:themeTint="BF"/>
          <w:left w:val="single" w:sz="8" w:space="0" w:color="BAB4A9" w:themeColor="accent5" w:themeTint="BF"/>
          <w:bottom w:val="single" w:sz="8" w:space="0" w:color="BAB4A9" w:themeColor="accent5" w:themeTint="BF"/>
          <w:right w:val="single" w:sz="8" w:space="0" w:color="BAB4A9" w:themeColor="accent5" w:themeTint="BF"/>
          <w:insideH w:val="nil"/>
          <w:insideV w:val="nil"/>
        </w:tcBorders>
        <w:shd w:val="clear" w:color="auto" w:fill="A49B8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B4A9" w:themeColor="accent5" w:themeTint="BF"/>
          <w:left w:val="single" w:sz="8" w:space="0" w:color="BAB4A9" w:themeColor="accent5" w:themeTint="BF"/>
          <w:bottom w:val="single" w:sz="8" w:space="0" w:color="BAB4A9" w:themeColor="accent5" w:themeTint="BF"/>
          <w:right w:val="single" w:sz="8" w:space="0" w:color="BAB4A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6E2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6E2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E7569" w:themeColor="accent6" w:themeTint="BF"/>
        <w:left w:val="single" w:sz="8" w:space="0" w:color="8E7569" w:themeColor="accent6" w:themeTint="BF"/>
        <w:bottom w:val="single" w:sz="8" w:space="0" w:color="8E7569" w:themeColor="accent6" w:themeTint="BF"/>
        <w:right w:val="single" w:sz="8" w:space="0" w:color="8E7569" w:themeColor="accent6" w:themeTint="BF"/>
        <w:insideH w:val="single" w:sz="8" w:space="0" w:color="8E756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E7569" w:themeColor="accent6" w:themeTint="BF"/>
          <w:left w:val="single" w:sz="8" w:space="0" w:color="8E7569" w:themeColor="accent6" w:themeTint="BF"/>
          <w:bottom w:val="single" w:sz="8" w:space="0" w:color="8E7569" w:themeColor="accent6" w:themeTint="BF"/>
          <w:right w:val="single" w:sz="8" w:space="0" w:color="8E7569" w:themeColor="accent6" w:themeTint="BF"/>
          <w:insideH w:val="nil"/>
          <w:insideV w:val="nil"/>
        </w:tcBorders>
        <w:shd w:val="clear" w:color="auto" w:fill="5C4C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E7569" w:themeColor="accent6" w:themeTint="BF"/>
          <w:left w:val="single" w:sz="8" w:space="0" w:color="8E7569" w:themeColor="accent6" w:themeTint="BF"/>
          <w:bottom w:val="single" w:sz="8" w:space="0" w:color="8E7569" w:themeColor="accent6" w:themeTint="BF"/>
          <w:right w:val="single" w:sz="8" w:space="0" w:color="8E756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D1CD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AD1CD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513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513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513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C5BA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C5B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C5B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E04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E04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5E04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2C4D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C4D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2C4D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49B8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49B8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49B8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4C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4C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4C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NoSpacing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NormalWeb">
    <w:name w:val="Normal (Web)"/>
    <w:basedOn w:val="Normal"/>
    <w:uiPriority w:val="99"/>
    <w:semiHidden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7222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7222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PageNumber">
    <w:name w:val="page number"/>
    <w:basedOn w:val="DefaultParagraphFont"/>
    <w:uiPriority w:val="99"/>
    <w:semiHidden/>
    <w:unhideWhenUsed/>
    <w:rsid w:val="00572222"/>
    <w:rPr>
      <w:sz w:val="22"/>
    </w:rPr>
  </w:style>
  <w:style w:type="table" w:styleId="PlainTable1">
    <w:name w:val="Plain Table 1"/>
    <w:basedOn w:val="TableNormal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572222"/>
  </w:style>
  <w:style w:type="character" w:customStyle="1" w:styleId="SalutationChar">
    <w:name w:val="Salutation Char"/>
    <w:basedOn w:val="DefaultParagraphFont"/>
    <w:link w:val="Salutation"/>
    <w:uiPriority w:val="5"/>
    <w:rsid w:val="00752FC4"/>
  </w:style>
  <w:style w:type="paragraph" w:styleId="Signature">
    <w:name w:val="Signature"/>
    <w:basedOn w:val="Normal"/>
    <w:next w:val="Normal"/>
    <w:link w:val="SignatureChar"/>
    <w:uiPriority w:val="7"/>
    <w:qFormat/>
    <w:rsid w:val="008D0AA7"/>
  </w:style>
  <w:style w:type="character" w:customStyle="1" w:styleId="SignatureChar">
    <w:name w:val="Signature Char"/>
    <w:basedOn w:val="DefaultParagraphFont"/>
    <w:link w:val="Signature"/>
    <w:uiPriority w:val="7"/>
    <w:rsid w:val="008D0AA7"/>
  </w:style>
  <w:style w:type="character" w:styleId="Strong">
    <w:name w:val="Strong"/>
    <w:basedOn w:val="DefaultParagraphFont"/>
    <w:uiPriority w:val="19"/>
    <w:semiHidden/>
    <w:qFormat/>
    <w:rsid w:val="00572222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SubtleEmphasis">
    <w:name w:val="Subtle Emphasis"/>
    <w:basedOn w:val="DefaultParagraphFont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7222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7222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722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7222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7222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7222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7222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7222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7222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7222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7222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CA2C0F" w:themeColor="accent1" w:themeShade="BF"/>
      <w:sz w:val="32"/>
      <w:szCs w:val="32"/>
    </w:rPr>
  </w:style>
  <w:style w:type="paragraph" w:customStyle="1" w:styleId="Graphic">
    <w:name w:val="Graphic"/>
    <w:basedOn w:val="Normal"/>
    <w:next w:val="ContactInfo"/>
    <w:uiPriority w:val="2"/>
    <w:qFormat/>
    <w:rsid w:val="00752FC4"/>
    <w:pPr>
      <w:spacing w:after="320"/>
      <w:ind w:right="144"/>
      <w:jc w:val="right"/>
    </w:pPr>
  </w:style>
  <w:style w:type="paragraph" w:customStyle="1" w:styleId="Footer-Continuation">
    <w:name w:val="Footer - Continuation"/>
    <w:basedOn w:val="Normal"/>
    <w:uiPriority w:val="99"/>
    <w:rsid w:val="00BC0F0A"/>
    <w:pPr>
      <w:spacing w:after="120" w:line="240" w:lineRule="auto"/>
      <w:ind w:right="-720"/>
      <w:contextualSpacing/>
      <w:jc w:val="right"/>
    </w:pPr>
    <w:rPr>
      <w:rFonts w:asciiTheme="majorHAnsi" w:hAnsiTheme="majorHAnsi"/>
      <w:color w:val="276B64" w:themeColor="accent2" w:themeShade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bic\AppData\Roaming\Microsoft\Templates\Personal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A88EC4C9F5547C88724A3268B3CE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8F507-DCA2-444B-9D9D-BA2479415FC4}"/>
      </w:docPartPr>
      <w:docPartBody>
        <w:p w:rsidR="00222F93" w:rsidRDefault="0015010C">
          <w:pPr>
            <w:pStyle w:val="FA88EC4C9F5547C88724A3268B3CE236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10C"/>
    <w:rsid w:val="00114F70"/>
    <w:rsid w:val="0015010C"/>
    <w:rsid w:val="00222F93"/>
    <w:rsid w:val="004A5EE9"/>
    <w:rsid w:val="0091062A"/>
    <w:rsid w:val="00A8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24AF9187E64B9B826F82BB8573CA40">
    <w:name w:val="AA24AF9187E64B9B826F82BB8573CA40"/>
  </w:style>
  <w:style w:type="paragraph" w:customStyle="1" w:styleId="BEA275B2ECCE404FB96078265D7D5E06">
    <w:name w:val="BEA275B2ECCE404FB96078265D7D5E06"/>
  </w:style>
  <w:style w:type="paragraph" w:customStyle="1" w:styleId="2F79FEAD3B2A4E79974502D507F4A500">
    <w:name w:val="2F79FEAD3B2A4E79974502D507F4A500"/>
  </w:style>
  <w:style w:type="paragraph" w:customStyle="1" w:styleId="F06DB2D35A404372AAD8A9F6BDC3C0AA">
    <w:name w:val="F06DB2D35A404372AAD8A9F6BDC3C0AA"/>
  </w:style>
  <w:style w:type="character" w:styleId="PlaceholderText">
    <w:name w:val="Placeholder Text"/>
    <w:basedOn w:val="DefaultParagraphFont"/>
    <w:uiPriority w:val="99"/>
    <w:semiHidden/>
    <w:rPr>
      <w:color w:val="2E74B5" w:themeColor="accent5" w:themeShade="BF"/>
      <w:sz w:val="22"/>
    </w:rPr>
  </w:style>
  <w:style w:type="paragraph" w:customStyle="1" w:styleId="C24A570023B342629A0CDE87EA542245">
    <w:name w:val="C24A570023B342629A0CDE87EA542245"/>
  </w:style>
  <w:style w:type="paragraph" w:customStyle="1" w:styleId="8CAF154CF58149C0B1341B6175E50739">
    <w:name w:val="8CAF154CF58149C0B1341B6175E50739"/>
  </w:style>
  <w:style w:type="paragraph" w:customStyle="1" w:styleId="027FC2917BF04D45A4F35AF14FBD2C4C">
    <w:name w:val="027FC2917BF04D45A4F35AF14FBD2C4C"/>
  </w:style>
  <w:style w:type="paragraph" w:customStyle="1" w:styleId="466CD790B0494123BCBDCF76A813AEB2">
    <w:name w:val="466CD790B0494123BCBDCF76A813AEB2"/>
  </w:style>
  <w:style w:type="paragraph" w:customStyle="1" w:styleId="FA88EC4C9F5547C88724A3268B3CE236">
    <w:name w:val="FA88EC4C9F5547C88724A3268B3CE2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Personal Letterhead">
  <a:themeElements>
    <a:clrScheme name="Template2">
      <a:dk1>
        <a:sysClr val="windowText" lastClr="000000"/>
      </a:dk1>
      <a:lt1>
        <a:sysClr val="window" lastClr="FFFFFF"/>
      </a:lt1>
      <a:dk2>
        <a:srgbClr val="725E54"/>
      </a:dk2>
      <a:lt2>
        <a:srgbClr val="EBE8E5"/>
      </a:lt2>
      <a:accent1>
        <a:srgbClr val="F05133"/>
      </a:accent1>
      <a:accent2>
        <a:srgbClr val="60C5BA"/>
      </a:accent2>
      <a:accent3>
        <a:srgbClr val="D5E04E"/>
      </a:accent3>
      <a:accent4>
        <a:srgbClr val="42C4DD"/>
      </a:accent4>
      <a:accent5>
        <a:srgbClr val="A49B8D"/>
      </a:accent5>
      <a:accent6>
        <a:srgbClr val="5C4C44"/>
      </a:accent6>
      <a:hlink>
        <a:srgbClr val="42C4DD"/>
      </a:hlink>
      <a:folHlink>
        <a:srgbClr val="60C5BA"/>
      </a:folHlink>
    </a:clrScheme>
    <a:fontScheme name="Template 2">
      <a:majorFont>
        <a:latin typeface="Georg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04731-2B80-4934-A058-BD0BA9AC6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2D69A8-3077-470C-A001-453F479BB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AE803B-26EA-40FF-870A-D0EF6A324646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customXml/itemProps4.xml><?xml version="1.0" encoding="utf-8"?>
<ds:datastoreItem xmlns:ds="http://schemas.openxmlformats.org/officeDocument/2006/customXml" ds:itemID="{0CC0CC80-1BCA-4A79-B77E-F5B9BB8C3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Personal letterhead</Template>
  <TotalTime>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Kubicek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Kubicek</dc:creator>
  <cp:lastModifiedBy>John Kubicek</cp:lastModifiedBy>
  <cp:revision>2</cp:revision>
  <cp:lastPrinted>2018-05-11T14:12:00Z</cp:lastPrinted>
  <dcterms:created xsi:type="dcterms:W3CDTF">2018-05-11T14:12:00Z</dcterms:created>
  <dcterms:modified xsi:type="dcterms:W3CDTF">2018-05-11T14:12:00Z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