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217" w:rsidRPr="00B55AD5" w:rsidRDefault="00055217" w:rsidP="00B55AD5">
      <w:r>
        <w:t xml:space="preserve">I strongly oppose the FCC’s attempts to destroy the </w:t>
      </w:r>
      <w:proofErr w:type="gramStart"/>
      <w:r>
        <w:t>internet</w:t>
      </w:r>
      <w:proofErr w:type="gramEnd"/>
      <w:r>
        <w:t xml:space="preserve"> as we know it. Fast lanes on the internet will allow for government sanctioned, corporate censorship of content from providers who are too controversial or just </w:t>
      </w:r>
      <w:proofErr w:type="gramStart"/>
      <w:r>
        <w:t>don’t</w:t>
      </w:r>
      <w:proofErr w:type="gramEnd"/>
      <w:r>
        <w:t xml:space="preserve"> have enough to pay the ransom fee. </w:t>
      </w:r>
      <w:bookmarkStart w:id="0" w:name="_GoBack"/>
      <w:bookmarkEnd w:id="0"/>
    </w:p>
    <w:sectPr w:rsidR="00055217" w:rsidRPr="00B5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DB6D4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4DAAE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6C88D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5A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7568D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D201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E06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88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76C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C8D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eator" w:val="Michael Gao"/>
    <w:docVar w:name="RibbonPointer" w:val="150407768"/>
    <w:docVar w:name="VerbatimVersion" w:val="5.1"/>
  </w:docVars>
  <w:rsids>
    <w:rsidRoot w:val="00055217"/>
    <w:rsid w:val="000139A3"/>
    <w:rsid w:val="00055217"/>
    <w:rsid w:val="00100833"/>
    <w:rsid w:val="00104529"/>
    <w:rsid w:val="00105942"/>
    <w:rsid w:val="00107396"/>
    <w:rsid w:val="00144A4C"/>
    <w:rsid w:val="00176AB0"/>
    <w:rsid w:val="00177B7D"/>
    <w:rsid w:val="0018322D"/>
    <w:rsid w:val="001B5776"/>
    <w:rsid w:val="001E527A"/>
    <w:rsid w:val="001F78CE"/>
    <w:rsid w:val="00251FC7"/>
    <w:rsid w:val="002855A7"/>
    <w:rsid w:val="002B146A"/>
    <w:rsid w:val="002B5E17"/>
    <w:rsid w:val="00315690"/>
    <w:rsid w:val="00316B75"/>
    <w:rsid w:val="00325646"/>
    <w:rsid w:val="003460F2"/>
    <w:rsid w:val="0038158C"/>
    <w:rsid w:val="003902BA"/>
    <w:rsid w:val="003A09E2"/>
    <w:rsid w:val="00407037"/>
    <w:rsid w:val="004605D6"/>
    <w:rsid w:val="004C60E8"/>
    <w:rsid w:val="004E3579"/>
    <w:rsid w:val="004E728B"/>
    <w:rsid w:val="004F0F3C"/>
    <w:rsid w:val="004F39E0"/>
    <w:rsid w:val="00537BD5"/>
    <w:rsid w:val="0057268A"/>
    <w:rsid w:val="005D2912"/>
    <w:rsid w:val="006065BD"/>
    <w:rsid w:val="00645FA9"/>
    <w:rsid w:val="00647866"/>
    <w:rsid w:val="00665003"/>
    <w:rsid w:val="006A2AD0"/>
    <w:rsid w:val="006C2375"/>
    <w:rsid w:val="006D4ECC"/>
    <w:rsid w:val="00722258"/>
    <w:rsid w:val="007243E5"/>
    <w:rsid w:val="00766EA0"/>
    <w:rsid w:val="007A2226"/>
    <w:rsid w:val="007F5B66"/>
    <w:rsid w:val="00823A1C"/>
    <w:rsid w:val="00845B9D"/>
    <w:rsid w:val="00860984"/>
    <w:rsid w:val="008B3ECB"/>
    <w:rsid w:val="008B4E85"/>
    <w:rsid w:val="008C1B2E"/>
    <w:rsid w:val="0091627E"/>
    <w:rsid w:val="0097032B"/>
    <w:rsid w:val="009D2EAD"/>
    <w:rsid w:val="009D54B2"/>
    <w:rsid w:val="009E1922"/>
    <w:rsid w:val="009F7ED2"/>
    <w:rsid w:val="00A93661"/>
    <w:rsid w:val="00A95652"/>
    <w:rsid w:val="00AC0AB8"/>
    <w:rsid w:val="00B33C6D"/>
    <w:rsid w:val="00B4508F"/>
    <w:rsid w:val="00B55AD5"/>
    <w:rsid w:val="00B8057C"/>
    <w:rsid w:val="00BD6238"/>
    <w:rsid w:val="00BF593B"/>
    <w:rsid w:val="00BF773A"/>
    <w:rsid w:val="00BF7E81"/>
    <w:rsid w:val="00C13773"/>
    <w:rsid w:val="00C17CC8"/>
    <w:rsid w:val="00C83417"/>
    <w:rsid w:val="00C9228C"/>
    <w:rsid w:val="00C9604F"/>
    <w:rsid w:val="00CA19AA"/>
    <w:rsid w:val="00CC5298"/>
    <w:rsid w:val="00CD736E"/>
    <w:rsid w:val="00CD798D"/>
    <w:rsid w:val="00CE161E"/>
    <w:rsid w:val="00CF59A8"/>
    <w:rsid w:val="00D325A9"/>
    <w:rsid w:val="00D36A8A"/>
    <w:rsid w:val="00D61409"/>
    <w:rsid w:val="00D6691E"/>
    <w:rsid w:val="00D71170"/>
    <w:rsid w:val="00DA1C92"/>
    <w:rsid w:val="00DA25D4"/>
    <w:rsid w:val="00DA6538"/>
    <w:rsid w:val="00E15E75"/>
    <w:rsid w:val="00E5262C"/>
    <w:rsid w:val="00EC7DC4"/>
    <w:rsid w:val="00ED30CF"/>
    <w:rsid w:val="00F176EF"/>
    <w:rsid w:val="00F45E10"/>
    <w:rsid w:val="00F6364A"/>
    <w:rsid w:val="00F9113A"/>
    <w:rsid w:val="00FE2546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23639"/>
  <w15:chartTrackingRefBased/>
  <w15:docId w15:val="{58DE7A91-D220-4D7F-998C-8B3D826C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4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uiPriority w:val="4"/>
    <w:qFormat/>
    <w:rsid w:val="00055217"/>
    <w:rPr>
      <w:rFonts w:ascii="Calibri" w:hAnsi="Calibri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055217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unhideWhenUsed/>
    <w:qFormat/>
    <w:rsid w:val="00055217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unhideWhenUsed/>
    <w:qFormat/>
    <w:rsid w:val="00055217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3"/>
    <w:unhideWhenUsed/>
    <w:qFormat/>
    <w:rsid w:val="00055217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05521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55217"/>
  </w:style>
  <w:style w:type="character" w:customStyle="1" w:styleId="Heading1Char">
    <w:name w:val="Heading 1 Char"/>
    <w:aliases w:val="Pocket Char"/>
    <w:basedOn w:val="DefaultParagraphFont"/>
    <w:link w:val="Heading1"/>
    <w:rsid w:val="00055217"/>
    <w:rPr>
      <w:rFonts w:ascii="Calibri" w:eastAsiaTheme="majorEastAsia" w:hAnsi="Calibri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055217"/>
    <w:rPr>
      <w:rFonts w:ascii="Calibri" w:eastAsiaTheme="majorEastAsia" w:hAnsi="Calibri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055217"/>
    <w:rPr>
      <w:rFonts w:ascii="Calibri" w:eastAsiaTheme="majorEastAsia" w:hAnsi="Calibri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3"/>
    <w:rsid w:val="00055217"/>
    <w:rPr>
      <w:rFonts w:ascii="Calibri" w:eastAsiaTheme="majorEastAsia" w:hAnsi="Calibri" w:cstheme="majorBidi"/>
      <w:b/>
      <w:iCs/>
      <w:sz w:val="26"/>
    </w:rPr>
  </w:style>
  <w:style w:type="character" w:styleId="Emphasis">
    <w:name w:val="Emphasis"/>
    <w:basedOn w:val="DefaultParagraphFont"/>
    <w:uiPriority w:val="7"/>
    <w:qFormat/>
    <w:rsid w:val="00055217"/>
    <w:rPr>
      <w:rFonts w:ascii="Calibri" w:hAnsi="Calibri"/>
      <w:b/>
      <w:i w:val="0"/>
      <w:iCs/>
      <w:sz w:val="22"/>
      <w:u w:val="single"/>
      <w:bdr w:val="none" w:sz="0" w:space="0" w:color="auto"/>
    </w:rPr>
  </w:style>
  <w:style w:type="character" w:customStyle="1" w:styleId="Style13ptBold">
    <w:name w:val="Style 13 pt Bold"/>
    <w:aliases w:val="Cite"/>
    <w:basedOn w:val="DefaultParagraphFont"/>
    <w:uiPriority w:val="5"/>
    <w:qFormat/>
    <w:rsid w:val="00055217"/>
    <w:rPr>
      <w:b/>
      <w:bCs/>
      <w:sz w:val="16"/>
      <w:u w:val="none"/>
    </w:rPr>
  </w:style>
  <w:style w:type="character" w:customStyle="1" w:styleId="StyleUnderline">
    <w:name w:val="Style Underline"/>
    <w:aliases w:val="Underline"/>
    <w:basedOn w:val="DefaultParagraphFont"/>
    <w:uiPriority w:val="6"/>
    <w:qFormat/>
    <w:rsid w:val="00055217"/>
    <w:rPr>
      <w:b w:val="0"/>
      <w:sz w:val="2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055217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55217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%20Gao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3C8B5-0F47-42A5-BE08-F3A22315F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Gao</dc:creator>
  <cp:keywords>5.1.1</cp:keywords>
  <dc:description/>
  <cp:lastModifiedBy>Michael Gao</cp:lastModifiedBy>
  <cp:revision>1</cp:revision>
  <dcterms:created xsi:type="dcterms:W3CDTF">2017-07-17T06:05:00Z</dcterms:created>
  <dcterms:modified xsi:type="dcterms:W3CDTF">2017-07-17T06:07:00Z</dcterms:modified>
</cp:coreProperties>
</file>