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B4FF41" w14:textId="77777777" w:rsidR="00391E5D" w:rsidRDefault="00D00117">
      <w:pPr>
        <w:pStyle w:val="Name"/>
      </w:pPr>
      <w:sdt>
        <w:sdtPr>
          <w:alias w:val="Enter Your Name:"/>
          <w:tag w:val="Enter Your Name:"/>
          <w:id w:val="288552880"/>
          <w:placeholder>
            <w:docPart w:val="C5A01277E6043342AC6B13618BD847A4"/>
          </w:placeholder>
          <w:dataBinding w:prefixMappings="xmlns:ns0='http://schemas.openxmlformats.org/officeDocument/2006/extended-properties' " w:xpath="/ns0:Properties[1]/ns0:Company[1]" w:storeItemID="{6668398D-A668-4E3E-A5EB-62B293D839F1}"/>
          <w15:appearance w15:val="hidden"/>
          <w:text w:multiLine="1"/>
        </w:sdtPr>
        <w:sdtEndPr/>
        <w:sdtContent>
          <w:r>
            <w:t>Thomas Kluzak</w:t>
          </w:r>
        </w:sdtContent>
      </w:sdt>
    </w:p>
    <w:p w14:paraId="30B1659D" w14:textId="77777777" w:rsidR="00605994" w:rsidRDefault="00D00117">
      <w:pPr>
        <w:pStyle w:val="ContactInfo"/>
        <w:rPr>
          <w:szCs w:val="24"/>
        </w:rPr>
      </w:pPr>
      <w:r>
        <w:rPr>
          <w:szCs w:val="24"/>
        </w:rPr>
        <w:t>27916 Saunders Meadow, PO Box 1025 Idyllwild CA 92549-1025</w:t>
      </w:r>
      <w:r w:rsidR="00B83831">
        <w:rPr>
          <w:szCs w:val="24"/>
        </w:rPr>
        <w:t xml:space="preserve"> |</w:t>
      </w:r>
      <w:r w:rsidR="00B83831" w:rsidRPr="00B83831">
        <w:rPr>
          <w:szCs w:val="24"/>
        </w:rPr>
        <w:t xml:space="preserve"> </w:t>
      </w:r>
      <w:r>
        <w:rPr>
          <w:szCs w:val="24"/>
        </w:rPr>
        <w:t>316-393-5594</w:t>
      </w:r>
      <w:r w:rsidR="00B83831">
        <w:rPr>
          <w:szCs w:val="24"/>
        </w:rPr>
        <w:t xml:space="preserve"> |</w:t>
      </w:r>
      <w:r w:rsidR="00B83831" w:rsidRPr="00B83831">
        <w:rPr>
          <w:szCs w:val="24"/>
        </w:rPr>
        <w:t xml:space="preserve"> </w:t>
      </w:r>
      <w:r>
        <w:rPr>
          <w:szCs w:val="24"/>
        </w:rPr>
        <w:t>trkluzak@mac.com</w:t>
      </w:r>
    </w:p>
    <w:p w14:paraId="2093FB66" w14:textId="77777777" w:rsidR="00605994" w:rsidRDefault="00D00117">
      <w:pPr>
        <w:pStyle w:val="Date"/>
      </w:pPr>
      <w:r>
        <w:t>August 30, 2017</w:t>
      </w:r>
    </w:p>
    <w:p w14:paraId="682036D8" w14:textId="77777777" w:rsidR="00605994" w:rsidRPr="005B4667" w:rsidRDefault="00D00117" w:rsidP="00391E5D">
      <w:pPr>
        <w:pStyle w:val="Address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667">
        <w:rPr>
          <w:rFonts w:ascii="Times New Roman" w:hAnsi="Times New Roman" w:cs="Times New Roman"/>
          <w:color w:val="000000" w:themeColor="text1"/>
          <w:sz w:val="28"/>
          <w:szCs w:val="28"/>
        </w:rPr>
        <w:t>FCC</w:t>
      </w:r>
    </w:p>
    <w:p w14:paraId="36E4DE8D" w14:textId="77777777" w:rsidR="00D00117" w:rsidRPr="005B4667" w:rsidRDefault="00D00117" w:rsidP="00391E5D">
      <w:pPr>
        <w:pStyle w:val="Address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53A9826" w14:textId="77777777" w:rsidR="00D00117" w:rsidRPr="005B4667" w:rsidRDefault="00D00117" w:rsidP="00391E5D">
      <w:pPr>
        <w:pStyle w:val="Address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667">
        <w:rPr>
          <w:rFonts w:ascii="Times New Roman" w:hAnsi="Times New Roman" w:cs="Times New Roman"/>
          <w:color w:val="000000" w:themeColor="text1"/>
          <w:sz w:val="28"/>
          <w:szCs w:val="28"/>
        </w:rPr>
        <w:t>RE: 17-108</w:t>
      </w:r>
    </w:p>
    <w:p w14:paraId="33EBA3E0" w14:textId="77777777" w:rsidR="00D00117" w:rsidRPr="005B4667" w:rsidRDefault="00D00117" w:rsidP="00D0011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1FA9972" w14:textId="77777777" w:rsidR="00605994" w:rsidRPr="005B4667" w:rsidRDefault="00D00117" w:rsidP="00D0011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6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I urge you to retain the present net neutrality rules that protect citizens rather than corporations. I am appalled, as you should be, that some are actually saying things like “the companies </w:t>
      </w:r>
      <w:r w:rsidR="005B4667" w:rsidRPr="005B4667">
        <w:rPr>
          <w:rFonts w:ascii="Times New Roman" w:hAnsi="Times New Roman" w:cs="Times New Roman"/>
          <w:color w:val="000000" w:themeColor="text1"/>
          <w:sz w:val="28"/>
          <w:szCs w:val="28"/>
        </w:rPr>
        <w:t>will do this voluntarily.” If they intend to do that, why lobby so strenuously to overturn the regulations?</w:t>
      </w:r>
    </w:p>
    <w:p w14:paraId="35DD98C9" w14:textId="77777777" w:rsidR="005B4667" w:rsidRPr="005B4667" w:rsidRDefault="005B4667" w:rsidP="00D0011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4667">
        <w:rPr>
          <w:rFonts w:ascii="Times New Roman" w:hAnsi="Times New Roman" w:cs="Times New Roman"/>
          <w:color w:val="000000" w:themeColor="text1"/>
          <w:sz w:val="28"/>
          <w:szCs w:val="28"/>
        </w:rPr>
        <w:t>Please regulate the internet as a public utility – it is, isn’t it? – and stop favoring businesses over individuals.</w:t>
      </w:r>
    </w:p>
    <w:sdt>
      <w:sdtPr>
        <w:rPr>
          <w:rFonts w:ascii="Times New Roman" w:hAnsi="Times New Roman" w:cs="Times New Roman"/>
          <w:color w:val="000000" w:themeColor="text1"/>
          <w:sz w:val="28"/>
          <w:szCs w:val="28"/>
        </w:rPr>
        <w:alias w:val="Enter Closing:"/>
        <w:tag w:val="Enter Closing:"/>
        <w:id w:val="-325672042"/>
        <w:placeholder>
          <w:docPart w:val="8717A1D040AC9543B871229D53F0BF2F"/>
        </w:placeholder>
        <w:temporary/>
        <w:showingPlcHdr/>
        <w15:appearance w15:val="hidden"/>
      </w:sdtPr>
      <w:sdtEndPr/>
      <w:sdtContent>
        <w:p w14:paraId="113B1FEE" w14:textId="77777777" w:rsidR="00605994" w:rsidRPr="005B4667" w:rsidRDefault="00391E5D">
          <w:pPr>
            <w:pStyle w:val="Closing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5B4667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Sincerely,</w:t>
          </w:r>
        </w:p>
      </w:sdtContent>
    </w:sdt>
    <w:sdt>
      <w:sdtPr>
        <w:alias w:val="Enter Your Name:"/>
        <w:tag w:val="Enter Your Name:"/>
        <w:id w:val="-818575363"/>
        <w:placeholder>
          <w:docPart w:val="8CB5A9EC53852243AA31C41A913185B2"/>
        </w:placeholder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EndPr/>
      <w:sdtContent>
        <w:p w14:paraId="244496D3" w14:textId="77777777" w:rsidR="009D0C78" w:rsidRDefault="00D00117" w:rsidP="009D0C78">
          <w:pPr>
            <w:pStyle w:val="Signature"/>
          </w:pPr>
          <w:r>
            <w:t>Thomas Kluzak</w:t>
          </w:r>
        </w:p>
      </w:sdtContent>
    </w:sdt>
    <w:p w14:paraId="765ADA51" w14:textId="77777777" w:rsidR="005B4667" w:rsidRPr="005B4667" w:rsidRDefault="005B4667" w:rsidP="005B4667">
      <w:r>
        <w:t>(personally written on 8/30/17 at Idyllwild CA)</w:t>
      </w:r>
      <w:bookmarkStart w:id="0" w:name="_GoBack"/>
      <w:bookmarkEnd w:id="0"/>
    </w:p>
    <w:sectPr w:rsidR="005B4667" w:rsidRPr="005B4667">
      <w:headerReference w:type="default" r:id="rId7"/>
      <w:footerReference w:type="default" r:id="rId8"/>
      <w:headerReference w:type="first" r:id="rId9"/>
      <w:pgSz w:w="12240" w:h="15840" w:code="1"/>
      <w:pgMar w:top="1296" w:right="1368" w:bottom="1440" w:left="1368" w:header="720" w:footer="10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9AF445" w14:textId="77777777" w:rsidR="00C86629" w:rsidRDefault="00C86629">
      <w:pPr>
        <w:spacing w:after="0" w:line="240" w:lineRule="auto"/>
      </w:pPr>
      <w:r>
        <w:separator/>
      </w:r>
    </w:p>
  </w:endnote>
  <w:endnote w:type="continuationSeparator" w:id="0">
    <w:p w14:paraId="7A0A9D1C" w14:textId="77777777" w:rsidR="00C86629" w:rsidRDefault="00C86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16366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5ED1C8" w14:textId="77777777" w:rsidR="00605994" w:rsidRDefault="00391E5D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D0C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4396B5" w14:textId="77777777" w:rsidR="00C86629" w:rsidRDefault="00C86629">
      <w:pPr>
        <w:spacing w:after="0" w:line="240" w:lineRule="auto"/>
      </w:pPr>
      <w:r>
        <w:separator/>
      </w:r>
    </w:p>
  </w:footnote>
  <w:footnote w:type="continuationSeparator" w:id="0">
    <w:p w14:paraId="4D58DB52" w14:textId="77777777" w:rsidR="00C86629" w:rsidRDefault="00C86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61755B" w14:textId="77777777" w:rsidR="00605994" w:rsidRDefault="009D0C78"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6432" behindDoc="1" locked="0" layoutInCell="1" allowOverlap="1" wp14:anchorId="78B48E2A" wp14:editId="41BEE9C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2690" cy="7207250"/>
              <wp:effectExtent l="0" t="0" r="1270" b="0"/>
              <wp:wrapNone/>
              <wp:docPr id="2" name="Group 2" descr="Page frame with tab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12690" cy="7207250"/>
                        <a:chOff x="133350" y="0"/>
                        <a:chExt cx="7315200" cy="9601200"/>
                      </a:xfrm>
                    </wpg:grpSpPr>
                    <wps:wsp>
                      <wps:cNvPr id="3" name="Frame 3"/>
                      <wps:cNvSpPr/>
                      <wps:spPr>
                        <a:xfrm>
                          <a:off x="133350" y="0"/>
                          <a:ext cx="7315200" cy="9601200"/>
                        </a:xfrm>
                        <a:prstGeom prst="frame">
                          <a:avLst>
                            <a:gd name="adj1" fmla="val 2604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228600" y="428625"/>
                          <a:ext cx="358140" cy="802005"/>
                        </a:xfrm>
                        <a:custGeom>
                          <a:avLst/>
                          <a:gdLst>
                            <a:gd name="T0" fmla="*/ 2 w 240"/>
                            <a:gd name="T1" fmla="*/ 0 h 528"/>
                            <a:gd name="T2" fmla="*/ 169 w 240"/>
                            <a:gd name="T3" fmla="*/ 0 h 528"/>
                            <a:gd name="T4" fmla="*/ 240 w 240"/>
                            <a:gd name="T5" fmla="*/ 246 h 528"/>
                            <a:gd name="T6" fmla="*/ 169 w 240"/>
                            <a:gd name="T7" fmla="*/ 480 h 528"/>
                            <a:gd name="T8" fmla="*/ 59 w 240"/>
                            <a:gd name="T9" fmla="*/ 480 h 528"/>
                            <a:gd name="T10" fmla="*/ 59 w 240"/>
                            <a:gd name="T11" fmla="*/ 528 h 528"/>
                            <a:gd name="T12" fmla="*/ 0 w 240"/>
                            <a:gd name="T13" fmla="*/ 480 h 528"/>
                            <a:gd name="T14" fmla="*/ 2 w 240"/>
                            <a:gd name="T15" fmla="*/ 480 h 528"/>
                            <a:gd name="T16" fmla="*/ 2 w 240"/>
                            <a:gd name="T17" fmla="*/ 0 h 5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0" h="528">
                              <a:moveTo>
                                <a:pt x="2" y="0"/>
                              </a:moveTo>
                              <a:lnTo>
                                <a:pt x="169" y="0"/>
                              </a:lnTo>
                              <a:lnTo>
                                <a:pt x="240" y="246"/>
                              </a:lnTo>
                              <a:lnTo>
                                <a:pt x="169" y="480"/>
                              </a:lnTo>
                              <a:lnTo>
                                <a:pt x="59" y="480"/>
                              </a:lnTo>
                              <a:lnTo>
                                <a:pt x="59" y="528"/>
                              </a:lnTo>
                              <a:lnTo>
                                <a:pt x="0" y="480"/>
                              </a:lnTo>
                              <a:lnTo>
                                <a:pt x="2" y="48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F16D31" w14:textId="77777777" w:rsidR="009D0C78" w:rsidRDefault="009D0C78" w:rsidP="009D0C78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group w14:anchorId="78B48E2A" id="Group 2" o:spid="_x0000_s1026" alt="Page frame with tab" style="position:absolute;margin-left:0;margin-top:0;width:394.7pt;height:567.5pt;z-index:-251650048;mso-width-percent:941;mso-height-percent:954;mso-position-horizontal:center;mso-position-horizontal-relative:page;mso-position-vertical:center;mso-position-vertical-relative:page;mso-width-percent:941;mso-height-percent:954" coordorigin="133350" coordsize="7315200,9601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">
              <v:shape id="Frame 3" o:spid="_x0000_s1027" style="position:absolute;left:133350;width:7315200;height:9601200;visibility:visible;mso-wrap-style:square;v-text-anchor:middle" coordsize="7315200,96012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RoSgxAAA&#10;ANoAAAAPAAAAZHJzL2Rvd25yZXYueG1sRI9PawIxFMTvQr9DeIVeimZdrchqlNLSYj0U/H99JM/d&#10;pZuXJUl1++2bQsHjMDO/YebLzjbiQj7UjhUMBxkIYu1MzaWC/e6tPwURIrLBxjEp+KEAy8Vdb46F&#10;cVfe0GUbS5EgHApUUMXYFlIGXZHFMHAtcfLOzluMSfpSGo/XBLeNzLNsIi3WnBYqbOmlIv21/bYK&#10;3h9f/XD9kdvx/umgxyede/w8KvVw3z3PQETq4i38314ZBSP4u5JugFz8Ag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0aEoMQAAADaAAAADwAAAAAAAAAAAAAAAACXAgAAZHJzL2Rv&#10;d25yZXYueG1sUEsFBgAAAAAEAAQA9QAAAIgDAAAAAA==&#10;" path="m0,0l7315200,,7315200,9601200,,9601200,,0xm190488,190488l190488,9410712,7124712,9410712,7124712,190488,190488,190488xe" fillcolor="#e3ab48 [3204]" stroked="f" strokeweight="1pt">
                <v:stroke joinstyle="miter"/>
                <v:path arrowok="t" o:connecttype="custom" o:connectlocs="0,0;7315200,0;7315200,9601200;0,9601200;0,0;190488,190488;190488,9410712;7124712,9410712;7124712,190488;190488,190488" o:connectangles="0,0,0,0,0,0,0,0,0,0"/>
              </v:shape>
              <v:shape id="Freeform 4" o:spid="_x0000_s1028" style="position:absolute;left:228600;top:428625;width:358140;height:802005;visibility:visible;mso-wrap-style:square;v-text-anchor:top" coordsize="240,52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Hv6JLwgAA&#10;ANoAAAAPAAAAZHJzL2Rvd25yZXYueG1sRI9Pi8IwFMTvC36H8ARva6roItVYpLjgzfUPqLdH82xL&#10;m5fSZLX66TeCsMdhZn7DLJLO1OJGrSstKxgNIxDEmdUl5wqOh+/PGQjnkTXWlknBgxwky97HAmNt&#10;77yj297nIkDYxaig8L6JpXRZQQbd0DbEwbva1qAPss2lbvEe4KaW4yj6kgZLDgsFNpQWlFX7X6Mg&#10;fcpdyVG6dlRXP+fT9KK3x6lSg363moPw1Pn/8Lu90Qom8LoSboBc/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e/okvCAAAA2gAAAA8AAAAAAAAAAAAAAAAAlwIAAGRycy9kb3du&#10;cmV2LnhtbFBLBQYAAAAABAAEAPUAAACGAwAAAAA=&#10;" adj="-11796480,,5400" path="m2,0l169,,240,246,169,480,59,480,59,528,,480,2,480,2,0xe" fillcolor="black [3213]" stroked="f" strokeweight="0">
                <v:stroke joinstyle="round"/>
                <v:formulas/>
                <v:path arrowok="t" o:connecttype="custom" o:connectlocs="2985,0;252190,0;358140,373661;252190,729095;88043,729095;88043,802005;0,729095;2985,729095;2985,0" o:connectangles="0,0,0,0,0,0,0,0,0" textboxrect="0,0,240,528"/>
                <v:textbox>
                  <w:txbxContent>
                    <w:p w14:paraId="65F16D31" w14:textId="77777777" w:rsidR="009D0C78" w:rsidRDefault="009D0C78" w:rsidP="009D0C78">
                      <w:pPr>
                        <w:jc w:val="center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BE6F9E" w14:textId="77777777" w:rsidR="00605994" w:rsidRDefault="00391E5D">
    <w:r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541B4F55" wp14:editId="36BF5A2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5012690" cy="7207250"/>
              <wp:effectExtent l="0" t="0" r="0" b="6985"/>
              <wp:wrapNone/>
              <wp:docPr id="10" name="Group 10" descr="Page frame with tab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012690" cy="7207250"/>
                        <a:chOff x="133350" y="0"/>
                        <a:chExt cx="7315200" cy="9601200"/>
                      </a:xfrm>
                    </wpg:grpSpPr>
                    <wps:wsp>
                      <wps:cNvPr id="8" name="Frame 8"/>
                      <wps:cNvSpPr/>
                      <wps:spPr>
                        <a:xfrm>
                          <a:off x="133350" y="0"/>
                          <a:ext cx="7315200" cy="9601200"/>
                        </a:xfrm>
                        <a:prstGeom prst="frame">
                          <a:avLst>
                            <a:gd name="adj1" fmla="val 2604"/>
                          </a:avLst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228600" y="428625"/>
                          <a:ext cx="358140" cy="802005"/>
                        </a:xfrm>
                        <a:custGeom>
                          <a:avLst/>
                          <a:gdLst>
                            <a:gd name="T0" fmla="*/ 2 w 240"/>
                            <a:gd name="T1" fmla="*/ 0 h 528"/>
                            <a:gd name="T2" fmla="*/ 169 w 240"/>
                            <a:gd name="T3" fmla="*/ 0 h 528"/>
                            <a:gd name="T4" fmla="*/ 240 w 240"/>
                            <a:gd name="T5" fmla="*/ 246 h 528"/>
                            <a:gd name="T6" fmla="*/ 169 w 240"/>
                            <a:gd name="T7" fmla="*/ 480 h 528"/>
                            <a:gd name="T8" fmla="*/ 59 w 240"/>
                            <a:gd name="T9" fmla="*/ 480 h 528"/>
                            <a:gd name="T10" fmla="*/ 59 w 240"/>
                            <a:gd name="T11" fmla="*/ 528 h 528"/>
                            <a:gd name="T12" fmla="*/ 0 w 240"/>
                            <a:gd name="T13" fmla="*/ 480 h 528"/>
                            <a:gd name="T14" fmla="*/ 2 w 240"/>
                            <a:gd name="T15" fmla="*/ 480 h 528"/>
                            <a:gd name="T16" fmla="*/ 2 w 240"/>
                            <a:gd name="T17" fmla="*/ 0 h 5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240" h="528">
                              <a:moveTo>
                                <a:pt x="2" y="0"/>
                              </a:moveTo>
                              <a:lnTo>
                                <a:pt x="169" y="0"/>
                              </a:lnTo>
                              <a:lnTo>
                                <a:pt x="240" y="246"/>
                              </a:lnTo>
                              <a:lnTo>
                                <a:pt x="169" y="480"/>
                              </a:lnTo>
                              <a:lnTo>
                                <a:pt x="59" y="480"/>
                              </a:lnTo>
                              <a:lnTo>
                                <a:pt x="59" y="528"/>
                              </a:lnTo>
                              <a:lnTo>
                                <a:pt x="0" y="480"/>
                              </a:lnTo>
                              <a:lnTo>
                                <a:pt x="2" y="48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E72089A" w14:textId="77777777" w:rsidR="00605994" w:rsidRDefault="00605994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94100</wp14:pctWidth>
              </wp14:sizeRelH>
              <wp14:sizeRelV relativeFrom="page">
                <wp14:pctHeight>95400</wp14:pctHeight>
              </wp14:sizeRelV>
            </wp:anchor>
          </w:drawing>
        </mc:Choice>
        <mc:Fallback>
          <w:pict>
            <v:group w14:anchorId="541B4F55" id="Group 10" o:spid="_x0000_s1029" alt="Page frame with tab" style="position:absolute;margin-left:0;margin-top:0;width:394.7pt;height:567.5pt;z-index:-251652096;mso-width-percent:941;mso-height-percent:954;mso-position-horizontal:center;mso-position-horizontal-relative:page;mso-position-vertical:center;mso-position-vertical-relative:page;mso-width-percent:941;mso-height-percent:954" coordorigin="133350" coordsize="7315200,96012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">
              <v:shape id="Frame 8" o:spid="_x0000_s1030" style="position:absolute;left:133350;width:7315200;height:9601200;visibility:visible;mso-wrap-style:square;v-text-anchor:middle" coordsize="7315200,96012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4hbRwQAA&#10;ANoAAAAPAAAAZHJzL2Rvd25yZXYueG1sRE/Pa8IwFL4L/g/hCbvITC06pDPKUDacB2HVbddH8taW&#10;NS8lybT+98tB8Pjx/V6ue9uKM/nQOFYwnWQgiLUzDVcKTsfXxwWIEJENto5JwZUCrFfDwRIL4y78&#10;QecyViKFcChQQR1jV0gZdE0Ww8R1xIn7cd5iTNBX0ni8pHDbyjzLnqTFhlNDjR1tatK/5Z9V8Dbe&#10;+un+Pbez0/xTz7517vHwpdTDqH95BhGpj3fxzb0zCtLWdCXdALn6B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eIW0cEAAADaAAAADwAAAAAAAAAAAAAAAACXAgAAZHJzL2Rvd25y&#10;ZXYueG1sUEsFBgAAAAAEAAQA9QAAAIUDAAAAAA==&#10;" path="m0,0l7315200,,7315200,9601200,,9601200,,0xm190488,190488l190488,9410712,7124712,9410712,7124712,190488,190488,190488xe" fillcolor="#e3ab48 [3204]" stroked="f" strokeweight="1pt">
                <v:stroke joinstyle="miter"/>
                <v:path arrowok="t" o:connecttype="custom" o:connectlocs="0,0;7315200,0;7315200,9601200;0,9601200;0,0;190488,190488;190488,9410712;7124712,9410712;7124712,190488;190488,190488" o:connectangles="0,0,0,0,0,0,0,0,0,0"/>
              </v:shape>
              <v:shape id="Freeform 7" o:spid="_x0000_s1031" style="position:absolute;left:228600;top:428625;width:358140;height:802005;visibility:visible;mso-wrap-style:square;v-text-anchor:top" coordsize="240,528" o:spt="10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bTw8wgAA&#10;ANoAAAAPAAAAZHJzL2Rvd25yZXYueG1sRI9Li8JAEITvgv9haMGbThR8kHUMEhS8uT7A3VuT6U1C&#10;Mj0hM2rcX+8sLHgsquorapV0phZ3al1pWcFkHIEgzqwuOVdwOe9GSxDOI2usLZOCJzlI1v3eCmNt&#10;H3yk+8nnIkDYxaig8L6JpXRZQQbd2DbEwfuxrUEfZJtL3eIjwE0tp1E0lwZLDgsFNpQWlFWnm1GQ&#10;/spjyVG6dVRXn1/X2bc+XGZKDQfd5gOEp86/w//tvVawgL8r4QbI9Qs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dtPDzCAAAA2gAAAA8AAAAAAAAAAAAAAAAAlwIAAGRycy9kb3du&#10;cmV2LnhtbFBLBQYAAAAABAAEAPUAAACGAwAAAAA=&#10;" adj="-11796480,,5400" path="m2,0l169,,240,246,169,480,59,480,59,528,,480,2,480,2,0xe" fillcolor="black [3213]" stroked="f" strokeweight="0">
                <v:stroke joinstyle="round"/>
                <v:formulas/>
                <v:path arrowok="t" o:connecttype="custom" o:connectlocs="2985,0;252190,0;358140,373661;252190,729095;88043,729095;88043,802005;0,729095;2985,729095;2985,0" o:connectangles="0,0,0,0,0,0,0,0,0" textboxrect="0,0,240,528"/>
                <v:textbox>
                  <w:txbxContent>
                    <w:p w14:paraId="0E72089A" w14:textId="77777777" w:rsidR="00605994" w:rsidRDefault="00605994">
                      <w:pPr>
                        <w:jc w:val="center"/>
                      </w:pP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9A8C682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935A50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CC60189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A6E07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A50DB0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DE0ED6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5644D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21C7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19497C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FF29BAA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E3AB48" w:themeColor="accent1"/>
      </w:rPr>
    </w:lvl>
  </w:abstractNum>
  <w:abstractNum w:abstractNumId="10">
    <w:nsid w:val="454416C3"/>
    <w:multiLevelType w:val="hybridMultilevel"/>
    <w:tmpl w:val="1884BEFA"/>
    <w:lvl w:ilvl="0" w:tplc="F1084306">
      <w:start w:val="1"/>
      <w:numFmt w:val="bullet"/>
      <w:lvlText w:val=""/>
      <w:lvlJc w:val="left"/>
      <w:pPr>
        <w:tabs>
          <w:tab w:val="num" w:pos="216"/>
        </w:tabs>
        <w:ind w:left="216" w:hanging="216"/>
      </w:pPr>
      <w:rPr>
        <w:rFonts w:ascii="Wingdings" w:hAnsi="Wingdings" w:hint="default"/>
        <w:color w:val="E3AB48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0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117"/>
    <w:rsid w:val="002A7B9F"/>
    <w:rsid w:val="003038D9"/>
    <w:rsid w:val="0035414F"/>
    <w:rsid w:val="00391E5D"/>
    <w:rsid w:val="005B4667"/>
    <w:rsid w:val="00605994"/>
    <w:rsid w:val="00657397"/>
    <w:rsid w:val="009D0C78"/>
    <w:rsid w:val="00B83831"/>
    <w:rsid w:val="00C86629"/>
    <w:rsid w:val="00D0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163FD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7F7F7F" w:themeColor="text1" w:themeTint="80"/>
        <w:lang w:val="en-US" w:eastAsia="ja-JP" w:bidi="ar-SA"/>
      </w:rPr>
    </w:rPrDefault>
    <w:pPrDefault>
      <w:pPr>
        <w:spacing w:after="180" w:line="312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9" w:unhideWhenUsed="1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0" w:unhideWhenUsed="1" w:qFormat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semiHidden="1" w:uiPriority="1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391E5D"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Bdr>
        <w:top w:val="single" w:sz="24" w:space="5" w:color="262626" w:themeColor="text1" w:themeTint="D9"/>
        <w:bottom w:val="single" w:sz="8" w:space="5" w:color="7F7F7F" w:themeColor="text1" w:themeTint="80"/>
      </w:pBdr>
      <w:spacing w:before="240" w:after="160" w:line="240" w:lineRule="auto"/>
      <w:outlineLvl w:val="0"/>
    </w:pPr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E0B05" w:themeColor="text2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E0B05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E0B05" w:themeColor="text2"/>
      <w:sz w:val="1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  <w:color w:val="0E0B05" w:themeColor="text2"/>
      <w:sz w:val="18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 w:val="0"/>
      <w:bCs/>
      <w:i w:val="0"/>
      <w:iCs/>
      <w:caps/>
      <w:smallCaps w:val="0"/>
      <w:color w:val="7F7F7F" w:themeColor="text1" w:themeTint="80"/>
      <w:spacing w:val="0"/>
      <w:u w:val="single"/>
      <w:bdr w:val="none" w:sz="0" w:space="0" w:color="auto"/>
    </w:rPr>
  </w:style>
  <w:style w:type="paragraph" w:customStyle="1" w:styleId="Address">
    <w:name w:val="Address"/>
    <w:basedOn w:val="Normal"/>
    <w:uiPriority w:val="3"/>
    <w:qFormat/>
    <w:pPr>
      <w:spacing w:after="280" w:line="264" w:lineRule="auto"/>
      <w:contextualSpacing/>
    </w:pPr>
    <w:rPr>
      <w:rFonts w:eastAsiaTheme="minorEastAsia"/>
      <w:szCs w:val="18"/>
    </w:rPr>
  </w:style>
  <w:style w:type="paragraph" w:styleId="Closing">
    <w:name w:val="Closing"/>
    <w:basedOn w:val="Normal"/>
    <w:next w:val="Signature"/>
    <w:link w:val="ClosingChar"/>
    <w:uiPriority w:val="5"/>
    <w:qFormat/>
    <w:pPr>
      <w:spacing w:before="720" w:after="0" w:line="240" w:lineRule="auto"/>
    </w:pPr>
    <w:rPr>
      <w:rFonts w:eastAsiaTheme="minorEastAsia"/>
      <w:bCs/>
      <w:szCs w:val="18"/>
    </w:rPr>
  </w:style>
  <w:style w:type="character" w:customStyle="1" w:styleId="ClosingChar">
    <w:name w:val="Closing Char"/>
    <w:basedOn w:val="DefaultParagraphFont"/>
    <w:link w:val="Closing"/>
    <w:uiPriority w:val="5"/>
    <w:rPr>
      <w:rFonts w:eastAsiaTheme="minorEastAsia"/>
      <w:bCs/>
      <w:szCs w:val="18"/>
    </w:rPr>
  </w:style>
  <w:style w:type="paragraph" w:styleId="Signature">
    <w:name w:val="Signature"/>
    <w:basedOn w:val="Normal"/>
    <w:next w:val="Normal"/>
    <w:link w:val="SignatureChar"/>
    <w:uiPriority w:val="6"/>
    <w:qFormat/>
    <w:pPr>
      <w:spacing w:before="1080" w:after="280" w:line="240" w:lineRule="auto"/>
      <w:contextualSpacing/>
    </w:pPr>
    <w:rPr>
      <w:rFonts w:asciiTheme="majorHAnsi" w:eastAsiaTheme="minorEastAsia" w:hAnsiTheme="majorHAnsi"/>
      <w:bCs/>
      <w:color w:val="0E0B05" w:themeColor="text2"/>
      <w:sz w:val="24"/>
      <w:szCs w:val="18"/>
    </w:rPr>
  </w:style>
  <w:style w:type="character" w:customStyle="1" w:styleId="SignatureChar">
    <w:name w:val="Signature Char"/>
    <w:basedOn w:val="DefaultParagraphFont"/>
    <w:link w:val="Signature"/>
    <w:uiPriority w:val="6"/>
    <w:rPr>
      <w:rFonts w:asciiTheme="majorHAnsi" w:eastAsiaTheme="minorEastAsia" w:hAnsiTheme="majorHAnsi"/>
      <w:bCs/>
      <w:color w:val="0E0B05" w:themeColor="text2"/>
      <w:sz w:val="24"/>
      <w:szCs w:val="18"/>
    </w:rPr>
  </w:style>
  <w:style w:type="paragraph" w:styleId="Date">
    <w:name w:val="Date"/>
    <w:basedOn w:val="Normal"/>
    <w:next w:val="Address"/>
    <w:link w:val="DateChar"/>
    <w:uiPriority w:val="2"/>
    <w:qFormat/>
    <w:pPr>
      <w:spacing w:before="720" w:after="280" w:line="240" w:lineRule="auto"/>
      <w:contextualSpacing/>
    </w:pPr>
    <w:rPr>
      <w:rFonts w:asciiTheme="majorHAnsi" w:eastAsiaTheme="minorEastAsia" w:hAnsiTheme="majorHAnsi"/>
      <w:bCs/>
      <w:color w:val="0E0B05" w:themeColor="text2"/>
      <w:sz w:val="24"/>
      <w:szCs w:val="18"/>
    </w:rPr>
  </w:style>
  <w:style w:type="character" w:customStyle="1" w:styleId="DateChar">
    <w:name w:val="Date Char"/>
    <w:basedOn w:val="DefaultParagraphFont"/>
    <w:link w:val="Date"/>
    <w:uiPriority w:val="2"/>
    <w:rPr>
      <w:rFonts w:asciiTheme="majorHAnsi" w:eastAsiaTheme="minorEastAsia" w:hAnsiTheme="majorHAnsi"/>
      <w:bCs/>
      <w:color w:val="0E0B05" w:themeColor="text2"/>
      <w:sz w:val="24"/>
      <w:szCs w:val="18"/>
    </w:rPr>
  </w:style>
  <w:style w:type="paragraph" w:styleId="Footer">
    <w:name w:val="footer"/>
    <w:basedOn w:val="Normal"/>
    <w:link w:val="FooterChar"/>
    <w:uiPriority w:val="99"/>
    <w:unhideWhenUsed/>
    <w:pPr>
      <w:spacing w:before="240" w:after="0" w:line="240" w:lineRule="auto"/>
    </w:pPr>
    <w:rPr>
      <w:color w:val="0E0B05" w:themeColor="text2"/>
      <w:sz w:val="24"/>
    </w:rPr>
  </w:style>
  <w:style w:type="character" w:customStyle="1" w:styleId="FooterChar">
    <w:name w:val="Footer Char"/>
    <w:basedOn w:val="DefaultParagraphFont"/>
    <w:link w:val="Footer"/>
    <w:uiPriority w:val="99"/>
    <w:rPr>
      <w:color w:val="0E0B05" w:themeColor="text2"/>
      <w:sz w:val="24"/>
    </w:rPr>
  </w:style>
  <w:style w:type="paragraph" w:styleId="Salutation">
    <w:name w:val="Salutation"/>
    <w:basedOn w:val="Normal"/>
    <w:next w:val="Normal"/>
    <w:link w:val="SalutationChar"/>
    <w:uiPriority w:val="4"/>
    <w:qFormat/>
    <w:pPr>
      <w:spacing w:before="800" w:line="240" w:lineRule="auto"/>
    </w:pPr>
    <w:rPr>
      <w:rFonts w:asciiTheme="majorHAnsi" w:eastAsiaTheme="minorEastAsia" w:hAnsiTheme="majorHAnsi"/>
      <w:bCs/>
      <w:color w:val="0E0B05" w:themeColor="text2"/>
      <w:sz w:val="24"/>
      <w:szCs w:val="18"/>
    </w:rPr>
  </w:style>
  <w:style w:type="character" w:customStyle="1" w:styleId="SalutationChar">
    <w:name w:val="Salutation Char"/>
    <w:basedOn w:val="DefaultParagraphFont"/>
    <w:link w:val="Salutation"/>
    <w:uiPriority w:val="4"/>
    <w:rPr>
      <w:rFonts w:asciiTheme="majorHAnsi" w:eastAsiaTheme="minorEastAsia" w:hAnsiTheme="majorHAnsi"/>
      <w:bCs/>
      <w:color w:val="0E0B05" w:themeColor="text2"/>
      <w:sz w:val="24"/>
      <w:szCs w:val="18"/>
    </w:rPr>
  </w:style>
  <w:style w:type="paragraph" w:customStyle="1" w:styleId="Name">
    <w:name w:val="Name"/>
    <w:basedOn w:val="Normal"/>
    <w:uiPriority w:val="1"/>
    <w:qFormat/>
    <w:pPr>
      <w:spacing w:before="120" w:after="120" w:line="192" w:lineRule="auto"/>
    </w:pPr>
    <w:rPr>
      <w:rFonts w:asciiTheme="majorHAnsi" w:hAnsiTheme="majorHAnsi"/>
      <w:b/>
      <w:caps/>
      <w:color w:val="0E0B05" w:themeColor="text2"/>
      <w:sz w:val="70"/>
    </w:rPr>
  </w:style>
  <w:style w:type="paragraph" w:customStyle="1" w:styleId="ContactInfo">
    <w:name w:val="Contact Info"/>
    <w:basedOn w:val="Normal"/>
    <w:uiPriority w:val="2"/>
    <w:qFormat/>
    <w:pPr>
      <w:contextualSpacing/>
    </w:pPr>
    <w:rPr>
      <w:rFonts w:asciiTheme="majorHAnsi" w:hAnsiTheme="majorHAnsi"/>
      <w:sz w:val="24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before="40" w:after="160" w:line="240" w:lineRule="auto"/>
    </w:pPr>
    <w:rPr>
      <w:iCs/>
      <w:color w:val="262626" w:themeColor="text1" w:themeTint="D9"/>
      <w:sz w:val="18"/>
      <w:szCs w:val="18"/>
    </w:rPr>
  </w:style>
  <w:style w:type="character" w:styleId="Emphasis">
    <w:name w:val="Emphasis"/>
    <w:basedOn w:val="DefaultParagraphFont"/>
    <w:uiPriority w:val="20"/>
    <w:semiHidden/>
    <w:unhideWhenUsed/>
    <w:qFormat/>
    <w:rPr>
      <w:i w:val="0"/>
      <w:iCs/>
      <w:color w:val="E3AB48" w:themeColor="accent1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caps/>
      <w:color w:val="0E0B05" w:themeColor="text2"/>
      <w:sz w:val="24"/>
      <w:szCs w:val="32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b/>
      <w:i w:val="0"/>
      <w:iCs/>
      <w:color w:val="E3AB48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spacing w:before="360" w:after="360"/>
    </w:pPr>
    <w:rPr>
      <w:b/>
      <w:iCs/>
      <w:color w:val="262626" w:themeColor="text1" w:themeTint="D9"/>
      <w:sz w:val="26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b/>
      <w:iCs/>
      <w:color w:val="262626" w:themeColor="text1" w:themeTint="D9"/>
      <w:sz w:val="26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 w:val="0"/>
      <w:bCs/>
      <w:caps/>
      <w:smallCaps w:val="0"/>
      <w:color w:val="262626" w:themeColor="text1" w:themeTint="D9"/>
      <w:spacing w:val="0"/>
    </w:rPr>
  </w:style>
  <w:style w:type="paragraph" w:styleId="ListParagraph">
    <w:name w:val="List Paragraph"/>
    <w:basedOn w:val="Normal"/>
    <w:uiPriority w:val="34"/>
    <w:semiHidden/>
    <w:unhideWhenUsed/>
    <w:qFormat/>
    <w:pPr>
      <w:ind w:left="216"/>
      <w:contextualSpacing/>
    </w:pPr>
  </w:style>
  <w:style w:type="paragraph" w:styleId="Title">
    <w:name w:val="Title"/>
    <w:basedOn w:val="Normal"/>
    <w:link w:val="TitleChar"/>
    <w:uiPriority w:val="9"/>
    <w:semiHidden/>
    <w:unhideWhenUsed/>
    <w:qFormat/>
    <w:pPr>
      <w:spacing w:line="192" w:lineRule="auto"/>
    </w:pPr>
    <w:rPr>
      <w:rFonts w:asciiTheme="majorHAnsi" w:eastAsiaTheme="majorEastAsia" w:hAnsiTheme="majorHAnsi" w:cstheme="majorBidi"/>
      <w:b/>
      <w:caps/>
      <w:color w:val="262626" w:themeColor="text1" w:themeTint="D9"/>
      <w:kern w:val="28"/>
      <w:sz w:val="70"/>
      <w:szCs w:val="56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360" w:after="360"/>
    </w:pPr>
    <w:rPr>
      <w:iCs/>
      <w:sz w:val="26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Cs/>
      <w:color w:val="7F7F7F" w:themeColor="text1" w:themeTint="80"/>
      <w:sz w:val="26"/>
      <w:szCs w:val="20"/>
    </w:rPr>
  </w:style>
  <w:style w:type="character" w:styleId="Strong">
    <w:name w:val="Strong"/>
    <w:basedOn w:val="DefaultParagraphFont"/>
    <w:uiPriority w:val="22"/>
    <w:semiHidden/>
    <w:unhideWhenUsed/>
    <w:qFormat/>
    <w:rPr>
      <w:b/>
      <w:bCs/>
      <w:color w:val="262626" w:themeColor="text1" w:themeTint="D9"/>
    </w:rPr>
  </w:style>
  <w:style w:type="character" w:customStyle="1" w:styleId="TitleChar">
    <w:name w:val="Title Char"/>
    <w:basedOn w:val="DefaultParagraphFont"/>
    <w:link w:val="Title"/>
    <w:uiPriority w:val="9"/>
    <w:semiHidden/>
    <w:rPr>
      <w:rFonts w:asciiTheme="majorHAnsi" w:eastAsiaTheme="majorEastAsia" w:hAnsiTheme="majorHAnsi" w:cstheme="majorBidi"/>
      <w:b/>
      <w:caps/>
      <w:color w:val="262626" w:themeColor="text1" w:themeTint="D9"/>
      <w:kern w:val="28"/>
      <w:sz w:val="70"/>
      <w:szCs w:val="56"/>
    </w:rPr>
  </w:style>
  <w:style w:type="paragraph" w:styleId="Subtitle">
    <w:name w:val="Subtitle"/>
    <w:basedOn w:val="Normal"/>
    <w:next w:val="Normal"/>
    <w:link w:val="SubtitleChar"/>
    <w:uiPriority w:val="10"/>
    <w:semiHidden/>
    <w:unhideWhenUsed/>
    <w:qFormat/>
    <w:pPr>
      <w:numPr>
        <w:ilvl w:val="1"/>
      </w:numPr>
      <w:spacing w:after="540" w:line="288" w:lineRule="auto"/>
      <w:ind w:right="2880"/>
      <w:contextualSpacing/>
    </w:pPr>
    <w:rPr>
      <w:rFonts w:eastAsiaTheme="minorEastAsia"/>
      <w:spacing w:val="15"/>
      <w:sz w:val="24"/>
      <w:szCs w:val="22"/>
    </w:rPr>
  </w:style>
  <w:style w:type="character" w:styleId="SubtleEmphasis">
    <w:name w:val="Subtle Emphasis"/>
    <w:basedOn w:val="DefaultParagraphFont"/>
    <w:uiPriority w:val="19"/>
    <w:semiHidden/>
    <w:unhideWhenUsed/>
    <w:qFormat/>
    <w:rPr>
      <w:i w:val="0"/>
      <w:iCs/>
      <w:color w:val="262626" w:themeColor="text1" w:themeTint="D9"/>
    </w:rPr>
  </w:style>
  <w:style w:type="character" w:styleId="SubtleReference">
    <w:name w:val="Subtle Reference"/>
    <w:basedOn w:val="DefaultParagraphFont"/>
    <w:uiPriority w:val="31"/>
    <w:semiHidden/>
    <w:unhideWhenUsed/>
    <w:qFormat/>
    <w:rPr>
      <w:caps/>
      <w:smallCaps w:val="0"/>
      <w:color w:val="7F7F7F" w:themeColor="text1" w:themeTint="80"/>
    </w:rPr>
  </w:style>
  <w:style w:type="character" w:customStyle="1" w:styleId="SubtitleChar">
    <w:name w:val="Subtitle Char"/>
    <w:basedOn w:val="DefaultParagraphFont"/>
    <w:link w:val="Subtitle"/>
    <w:uiPriority w:val="10"/>
    <w:semiHidden/>
    <w:rPr>
      <w:rFonts w:eastAsiaTheme="minorEastAsia"/>
      <w:color w:val="7F7F7F" w:themeColor="text1" w:themeTint="80"/>
      <w:spacing w:val="15"/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0E0B05" w:themeColor="text2"/>
      <w:sz w:val="22"/>
      <w:szCs w:val="26"/>
    </w:rPr>
  </w:style>
  <w:style w:type="paragraph" w:styleId="TOAHeading">
    <w:name w:val="toa heading"/>
    <w:basedOn w:val="Normal"/>
    <w:next w:val="Normal"/>
    <w:uiPriority w:val="99"/>
    <w:semiHidden/>
    <w:unhideWhenUsed/>
    <w:pPr>
      <w:pBdr>
        <w:top w:val="single" w:sz="24" w:space="5" w:color="auto"/>
        <w:bottom w:val="single" w:sz="4" w:space="5" w:color="auto"/>
      </w:pBd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E0B05" w:themeColor="text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iCs/>
      <w:color w:val="0E0B05" w:themeColor="text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aps/>
      <w:color w:val="0E0B05" w:themeColor="text2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color w:val="0E0B05" w:themeColor="text2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Cs/>
      <w:color w:val="0E0B05" w:themeColor="text2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0E0B05" w:themeColor="text2"/>
      <w:sz w:val="1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iCs/>
      <w:color w:val="0E0B05" w:themeColor="text2"/>
      <w:sz w:val="16"/>
      <w:szCs w:val="21"/>
    </w:rPr>
  </w:style>
  <w:style w:type="paragraph" w:styleId="Header">
    <w:name w:val="header"/>
    <w:basedOn w:val="Normal"/>
    <w:link w:val="HeaderChar"/>
    <w:uiPriority w:val="99"/>
    <w:unhideWhenUsed/>
    <w:rsid w:val="00391E5D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1E5D"/>
  </w:style>
  <w:style w:type="paragraph" w:styleId="ListBullet">
    <w:name w:val="List Bullet"/>
    <w:basedOn w:val="Normal"/>
    <w:uiPriority w:val="9"/>
    <w:semiHidden/>
    <w:unhideWhenUsed/>
    <w:qFormat/>
    <w:pPr>
      <w:numPr>
        <w:numId w:val="1"/>
      </w:numPr>
      <w:spacing w:after="120"/>
      <w:ind w:left="216" w:hanging="216"/>
      <w:contextualSpacing/>
    </w:pPr>
  </w:style>
  <w:style w:type="paragraph" w:styleId="ListNumber">
    <w:name w:val="List Number"/>
    <w:basedOn w:val="Normal"/>
    <w:uiPriority w:val="99"/>
    <w:semiHidden/>
    <w:unhideWhenUsed/>
    <w:pPr>
      <w:numPr>
        <w:numId w:val="8"/>
      </w:numPr>
      <w:spacing w:after="120"/>
      <w:ind w:left="216" w:hanging="216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header" Target="header2.xml"/><Relationship Id="rId1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rkluzak/Library/Containers/com.microsoft.Word/Data/Library/Caches/1033/TM10002072/Bold%20Cover%20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5A01277E6043342AC6B13618BD84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3AD71-5D4A-114D-B1C0-6030B01015B2}"/>
      </w:docPartPr>
      <w:docPartBody>
        <w:p w:rsidR="00000000" w:rsidRDefault="003424AF">
          <w:pPr>
            <w:pStyle w:val="C5A01277E6043342AC6B13618BD847A4"/>
          </w:pPr>
          <w:r>
            <w:t xml:space="preserve">Your </w:t>
          </w:r>
          <w:r>
            <w:t>Name</w:t>
          </w:r>
        </w:p>
      </w:docPartBody>
    </w:docPart>
    <w:docPart>
      <w:docPartPr>
        <w:name w:val="8717A1D040AC9543B871229D53F0BF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854D9-A6F9-B94E-9394-B293AD7D4968}"/>
      </w:docPartPr>
      <w:docPartBody>
        <w:p w:rsidR="00000000" w:rsidRDefault="003424AF">
          <w:pPr>
            <w:pStyle w:val="8717A1D040AC9543B871229D53F0BF2F"/>
          </w:pPr>
          <w:r>
            <w:t>Sincerely,</w:t>
          </w:r>
        </w:p>
      </w:docPartBody>
    </w:docPart>
    <w:docPart>
      <w:docPartPr>
        <w:name w:val="8CB5A9EC53852243AA31C41A91318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1006C-F6AB-4B48-B2ED-A16C3CA69749}"/>
      </w:docPartPr>
      <w:docPartBody>
        <w:p w:rsidR="00000000" w:rsidRDefault="003424AF">
          <w:pPr>
            <w:pStyle w:val="8CB5A9EC53852243AA31C41A913185B2"/>
          </w:pPr>
          <w:r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4AF"/>
    <w:rsid w:val="0034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5A01277E6043342AC6B13618BD847A4">
    <w:name w:val="C5A01277E6043342AC6B13618BD847A4"/>
  </w:style>
  <w:style w:type="paragraph" w:customStyle="1" w:styleId="84F85405F74C0A46A20E9A3B6134AB47">
    <w:name w:val="84F85405F74C0A46A20E9A3B6134AB47"/>
  </w:style>
  <w:style w:type="paragraph" w:customStyle="1" w:styleId="DA6D54636F83F040AF5F36F8A4080113">
    <w:name w:val="DA6D54636F83F040AF5F36F8A4080113"/>
  </w:style>
  <w:style w:type="paragraph" w:customStyle="1" w:styleId="89F9D05C3E7DC443A322B6B2D4129EB6">
    <w:name w:val="89F9D05C3E7DC443A322B6B2D4129EB6"/>
  </w:style>
  <w:style w:type="paragraph" w:customStyle="1" w:styleId="46B8D2ACA3271B499429555EFF439C1D">
    <w:name w:val="46B8D2ACA3271B499429555EFF439C1D"/>
  </w:style>
  <w:style w:type="paragraph" w:customStyle="1" w:styleId="EF5E3234497D8148B2A409FB65E4A6F7">
    <w:name w:val="EF5E3234497D8148B2A409FB65E4A6F7"/>
  </w:style>
  <w:style w:type="paragraph" w:customStyle="1" w:styleId="FD0B520FEFECFB448B79CE3D2535FB0B">
    <w:name w:val="FD0B520FEFECFB448B79CE3D2535FB0B"/>
  </w:style>
  <w:style w:type="paragraph" w:customStyle="1" w:styleId="0D1F018B5A2AAA48A7E5D5E95939E8EC">
    <w:name w:val="0D1F018B5A2AAA48A7E5D5E95939E8EC"/>
  </w:style>
  <w:style w:type="paragraph" w:customStyle="1" w:styleId="D77C47E84AC50D40A0295EECD2DA10AA">
    <w:name w:val="D77C47E84AC50D40A0295EECD2DA10AA"/>
  </w:style>
  <w:style w:type="paragraph" w:customStyle="1" w:styleId="FE7B212BC046E44DAB985C0646506673">
    <w:name w:val="FE7B212BC046E44DAB985C0646506673"/>
  </w:style>
  <w:style w:type="paragraph" w:customStyle="1" w:styleId="B8E3BED8942D4F46A8FD7F887F7577DA">
    <w:name w:val="B8E3BED8942D4F46A8FD7F887F7577DA"/>
  </w:style>
  <w:style w:type="paragraph" w:customStyle="1" w:styleId="8717A1D040AC9543B871229D53F0BF2F">
    <w:name w:val="8717A1D040AC9543B871229D53F0BF2F"/>
  </w:style>
  <w:style w:type="paragraph" w:customStyle="1" w:styleId="8CB5A9EC53852243AA31C41A913185B2">
    <w:name w:val="8CB5A9EC53852243AA31C41A913185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Resume linear">
  <a:themeElements>
    <a:clrScheme name="Resume">
      <a:dk1>
        <a:sysClr val="windowText" lastClr="000000"/>
      </a:dk1>
      <a:lt1>
        <a:sysClr val="window" lastClr="FFFFFF"/>
      </a:lt1>
      <a:dk2>
        <a:srgbClr val="0E0B05"/>
      </a:dk2>
      <a:lt2>
        <a:srgbClr val="F7F6F5"/>
      </a:lt2>
      <a:accent1>
        <a:srgbClr val="E3AB48"/>
      </a:accent1>
      <a:accent2>
        <a:srgbClr val="E36A48"/>
      </a:accent2>
      <a:accent3>
        <a:srgbClr val="969691"/>
      </a:accent3>
      <a:accent4>
        <a:srgbClr val="53C3C7"/>
      </a:accent4>
      <a:accent5>
        <a:srgbClr val="4FA274"/>
      </a:accent5>
      <a:accent6>
        <a:srgbClr val="846B8E"/>
      </a:accent6>
      <a:hlink>
        <a:srgbClr val="53C3C7"/>
      </a:hlink>
      <a:folHlink>
        <a:srgbClr val="846B8E"/>
      </a:folHlink>
    </a:clrScheme>
    <a:fontScheme name="Yellow Border Resume">
      <a:maj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Tahom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Bold Cover Letter.dotx</Template>
  <TotalTime>9</TotalTime>
  <Pages>1</Pages>
  <Words>94</Words>
  <Characters>542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Thomas Kluzak</Company>
  <LinksUpToDate>false</LinksUpToDate>
  <CharactersWithSpaces>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Kluzak</dc:creator>
  <cp:keywords/>
  <dc:description/>
  <cp:lastModifiedBy>Thomas Kluzak</cp:lastModifiedBy>
  <cp:revision>1</cp:revision>
  <dcterms:created xsi:type="dcterms:W3CDTF">2017-08-31T15:45:00Z</dcterms:created>
  <dcterms:modified xsi:type="dcterms:W3CDTF">2017-08-31T15:55:00Z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TF10002006</vt:lpwstr>
  </property>
</Properties>
</file>