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alias w:val="Name"/>
        <w:tag w:val="Name"/>
        <w:id w:val="1715922936"/>
        <w:placeholder>
          <w:docPart w:val="113961234E5340BD8C9CFD26E2774452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 w:multiLine="1"/>
      </w:sdtPr>
      <w:sdtContent>
        <w:p w:rsidR="0021430B" w:rsidRDefault="00E344DA" w:rsidP="00643A94">
          <w:pPr>
            <w:pStyle w:val="Address"/>
          </w:pPr>
          <w:r>
            <w:t>Brad Jennings</w:t>
          </w:r>
          <w:r>
            <w:br/>
            <w:t>Lexington R-V School District</w:t>
          </w:r>
          <w:r>
            <w:br/>
            <w:t>660.232.3420</w:t>
          </w:r>
          <w:r>
            <w:br/>
            <w:t>bjennings@lexington.k12.mo.us</w:t>
          </w:r>
        </w:p>
      </w:sdtContent>
    </w:sdt>
    <w:p w:rsidR="00FD5F91" w:rsidRDefault="00E344DA" w:rsidP="00643A94">
      <w:pPr>
        <w:pStyle w:val="Address"/>
      </w:pPr>
      <w:r>
        <w:t>2323 A High School Drive</w:t>
      </w:r>
    </w:p>
    <w:p w:rsidR="00FD5F91" w:rsidRDefault="00E344DA" w:rsidP="00643A94">
      <w:pPr>
        <w:pStyle w:val="Address"/>
      </w:pPr>
      <w:r>
        <w:t>Lexington MO  64067</w:t>
      </w:r>
    </w:p>
    <w:sdt>
      <w:sdtPr>
        <w:alias w:val="Date"/>
        <w:tag w:val="Date"/>
        <w:id w:val="1715923001"/>
        <w:placeholder>
          <w:docPart w:val="B4BD929EBB1B44C4A102D57D3758FBEC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Content>
        <w:p w:rsidR="00BD0BBB" w:rsidRPr="00BD0BBB" w:rsidRDefault="00E344DA" w:rsidP="00BD0BBB">
          <w:pPr>
            <w:pStyle w:val="Date"/>
          </w:pPr>
          <w:r>
            <w:t>11/02/2017</w:t>
          </w:r>
        </w:p>
      </w:sdtContent>
    </w:sdt>
    <w:p w:rsidR="00D204FE" w:rsidRDefault="00E344DA" w:rsidP="00992CEA">
      <w:r w:rsidRPr="00E344DA">
        <w:t>The Lexington R-V School District filed the BEAR invoice on October 27 and mistakenly entered the customer bill date of 06/16/16 instead of 07/01/16.  I would like to request a deadline waiver so that I can resubmit the BEAR invoice with the proper invoice start date.  Below is the letter we received.</w:t>
      </w:r>
      <w:r w:rsidR="00D204FE">
        <w:t>.</w:t>
      </w:r>
    </w:p>
    <w:p w:rsidR="00FD5F91" w:rsidRDefault="00E344DA" w:rsidP="00FD5F91">
      <w:pPr>
        <w:pStyle w:val="Closing"/>
      </w:pPr>
      <w:r>
        <w:t>Thank you for considering this request</w:t>
      </w:r>
      <w:r w:rsidR="00D27A70">
        <w:t>,</w:t>
      </w:r>
    </w:p>
    <w:sdt>
      <w:sdtPr>
        <w:alias w:val="Name"/>
        <w:tag w:val="Name"/>
        <w:id w:val="1715923112"/>
        <w:placeholder>
          <w:docPart w:val="E1229B1C41EE44C59AE2E8413A74BECE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 w:multiLine="1"/>
      </w:sdtPr>
      <w:sdtContent>
        <w:p w:rsidR="00992CEA" w:rsidRPr="00992CEA" w:rsidRDefault="00E344DA" w:rsidP="00992CEA">
          <w:pPr>
            <w:pStyle w:val="Signature"/>
          </w:pPr>
          <w:r>
            <w:t>Brad Jennings</w:t>
          </w:r>
          <w:r>
            <w:br/>
            <w:t>Lexington R-V School District</w:t>
          </w:r>
          <w:r>
            <w:br/>
            <w:t>660.232.3420</w:t>
          </w:r>
          <w:r>
            <w:br/>
            <w:t>bjennings@lexington.k12.mo.us</w:t>
          </w:r>
        </w:p>
      </w:sdtContent>
    </w:sdt>
    <w:p w:rsidR="00CF13D7" w:rsidRDefault="00CF13D7" w:rsidP="00992CEA">
      <w:pPr>
        <w:pStyle w:val="Signature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1"/>
        <w:gridCol w:w="6910"/>
        <w:gridCol w:w="899"/>
      </w:tblGrid>
      <w:tr w:rsidR="00E344DA" w:rsidRPr="003C138F" w:rsidTr="00034591">
        <w:trPr>
          <w:tblCellSpacing w:w="15" w:type="dxa"/>
        </w:trPr>
        <w:tc>
          <w:tcPr>
            <w:tcW w:w="500" w:type="pct"/>
            <w:hideMark/>
          </w:tcPr>
          <w:p w:rsidR="00E344DA" w:rsidRPr="003C138F" w:rsidRDefault="00E344DA" w:rsidP="00034591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C138F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4000" w:type="pct"/>
            <w:tcMar>
              <w:top w:w="15" w:type="dxa"/>
              <w:left w:w="15" w:type="dxa"/>
              <w:bottom w:w="300" w:type="dxa"/>
              <w:right w:w="15" w:type="dxa"/>
            </w:tcMar>
            <w:hideMark/>
          </w:tcPr>
          <w:p w:rsidR="00E344DA" w:rsidRPr="003C138F" w:rsidRDefault="00E344DA" w:rsidP="00034591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C138F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500" w:type="pct"/>
            <w:tcMar>
              <w:top w:w="15" w:type="dxa"/>
              <w:left w:w="15" w:type="dxa"/>
              <w:bottom w:w="300" w:type="dxa"/>
              <w:right w:w="15" w:type="dxa"/>
            </w:tcMar>
            <w:hideMark/>
          </w:tcPr>
          <w:p w:rsidR="00E344DA" w:rsidRPr="003C138F" w:rsidRDefault="00E344DA" w:rsidP="0003459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C138F">
              <w:rPr>
                <w:rFonts w:ascii="Arial" w:hAnsi="Arial" w:cs="Arial"/>
                <w:color w:val="000000"/>
                <w:sz w:val="19"/>
                <w:szCs w:val="19"/>
              </w:rPr>
              <w:t>Approved</w:t>
            </w:r>
          </w:p>
        </w:tc>
      </w:tr>
      <w:tr w:rsidR="00E344DA" w:rsidRPr="003C138F" w:rsidTr="00034591">
        <w:trPr>
          <w:tblCellSpacing w:w="15" w:type="dxa"/>
        </w:trPr>
        <w:tc>
          <w:tcPr>
            <w:tcW w:w="500" w:type="pct"/>
            <w:tcMar>
              <w:top w:w="15" w:type="dxa"/>
              <w:left w:w="15" w:type="dxa"/>
              <w:bottom w:w="300" w:type="dxa"/>
              <w:right w:w="15" w:type="dxa"/>
            </w:tcMar>
            <w:hideMark/>
          </w:tcPr>
          <w:p w:rsidR="00E344DA" w:rsidRPr="003C138F" w:rsidRDefault="00E344DA" w:rsidP="00034591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C138F">
              <w:rPr>
                <w:rFonts w:ascii="Arial" w:hAnsi="Arial" w:cs="Arial"/>
                <w:color w:val="000000"/>
                <w:sz w:val="19"/>
              </w:rPr>
              <w:t>11/2/2017</w:t>
            </w:r>
          </w:p>
        </w:tc>
        <w:tc>
          <w:tcPr>
            <w:tcW w:w="4000" w:type="pct"/>
            <w:tcMar>
              <w:top w:w="15" w:type="dxa"/>
              <w:left w:w="15" w:type="dxa"/>
              <w:bottom w:w="300" w:type="dxa"/>
              <w:right w:w="15" w:type="dxa"/>
            </w:tcMar>
            <w:hideMark/>
          </w:tcPr>
          <w:p w:rsidR="00E344DA" w:rsidRPr="003C138F" w:rsidRDefault="00E344DA" w:rsidP="00034591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C138F">
              <w:rPr>
                <w:rFonts w:ascii="Arial" w:hAnsi="Arial" w:cs="Arial"/>
                <w:color w:val="000000"/>
                <w:sz w:val="19"/>
                <w:szCs w:val="19"/>
              </w:rPr>
              <w:t>143005250 CenturyLink-Embarq Missouri, Inc (FKA Embarq) 1699022332 BEAR Centurylink FY2016 </w:t>
            </w:r>
            <w:r w:rsidRPr="003C138F">
              <w:rPr>
                <w:rFonts w:ascii="Arial" w:hAnsi="Arial" w:cs="Arial"/>
                <w:color w:val="000000"/>
                <w:sz w:val="19"/>
                <w:szCs w:val="19"/>
              </w:rPr>
              <w:br/>
              <w:t>Applicant Name:LEXINGTON R 5 SCHOOL DISTRICT;SLD Invoice Number:2717501;BEAR Letter Date:</w:t>
            </w:r>
            <w:r w:rsidRPr="003C138F">
              <w:rPr>
                <w:rFonts w:ascii="Arial" w:hAnsi="Arial" w:cs="Arial"/>
                <w:color w:val="000000"/>
                <w:sz w:val="19"/>
              </w:rPr>
              <w:t>11/02/2017</w:t>
            </w:r>
            <w:r w:rsidRPr="003C138F">
              <w:rPr>
                <w:rFonts w:ascii="Arial" w:hAnsi="Arial" w:cs="Arial"/>
                <w:color w:val="000000"/>
                <w:sz w:val="19"/>
                <w:szCs w:val="19"/>
              </w:rPr>
              <w:t>;Line Item Detail Number:8920802;Amount Requested:20127.94;Billed Date Outside of Funding Year;285;</w:t>
            </w:r>
          </w:p>
        </w:tc>
        <w:tc>
          <w:tcPr>
            <w:tcW w:w="500" w:type="pct"/>
            <w:tcMar>
              <w:top w:w="15" w:type="dxa"/>
              <w:left w:w="15" w:type="dxa"/>
              <w:bottom w:w="300" w:type="dxa"/>
              <w:right w:w="15" w:type="dxa"/>
            </w:tcMar>
            <w:hideMark/>
          </w:tcPr>
          <w:p w:rsidR="00E344DA" w:rsidRPr="003C138F" w:rsidRDefault="00E344DA" w:rsidP="0003459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C138F">
              <w:rPr>
                <w:rFonts w:ascii="Arial" w:hAnsi="Arial" w:cs="Arial"/>
                <w:color w:val="000000"/>
                <w:sz w:val="19"/>
                <w:szCs w:val="19"/>
              </w:rPr>
              <w:t>$0.00</w:t>
            </w:r>
          </w:p>
        </w:tc>
      </w:tr>
      <w:tr w:rsidR="00E344DA" w:rsidRPr="003C138F" w:rsidTr="00034591">
        <w:trPr>
          <w:tblCellSpacing w:w="15" w:type="dxa"/>
        </w:trPr>
        <w:tc>
          <w:tcPr>
            <w:tcW w:w="0" w:type="auto"/>
            <w:gridSpan w:val="2"/>
            <w:tcMar>
              <w:top w:w="150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344DA" w:rsidRPr="003C138F" w:rsidRDefault="00E344DA" w:rsidP="00034591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C138F">
              <w:rPr>
                <w:rFonts w:ascii="Arial" w:hAnsi="Arial" w:cs="Arial"/>
                <w:color w:val="000000"/>
                <w:sz w:val="19"/>
                <w:szCs w:val="19"/>
              </w:rPr>
              <w:t>Total Approved Disbursement</w:t>
            </w:r>
          </w:p>
        </w:tc>
        <w:tc>
          <w:tcPr>
            <w:tcW w:w="0" w:type="auto"/>
            <w:tcMar>
              <w:top w:w="150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344DA" w:rsidRPr="003C138F" w:rsidRDefault="00E344DA" w:rsidP="0003459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C138F"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  <w:t>$0.00</w:t>
            </w:r>
          </w:p>
        </w:tc>
      </w:tr>
    </w:tbl>
    <w:p w:rsidR="00E344DA" w:rsidRDefault="00E344DA" w:rsidP="00992CEA">
      <w:pPr>
        <w:pStyle w:val="Signature"/>
      </w:pPr>
    </w:p>
    <w:sectPr w:rsidR="00E344DA" w:rsidSect="00992CEA">
      <w:headerReference w:type="default" r:id="rId8"/>
      <w:pgSz w:w="12240" w:h="15840" w:code="1"/>
      <w:pgMar w:top="216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E28" w:rsidRDefault="00394E28">
      <w:r>
        <w:separator/>
      </w:r>
    </w:p>
  </w:endnote>
  <w:endnote w:type="continuationSeparator" w:id="0">
    <w:p w:rsidR="00394E28" w:rsidRDefault="00394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E28" w:rsidRDefault="00394E28">
      <w:r>
        <w:separator/>
      </w:r>
    </w:p>
  </w:footnote>
  <w:footnote w:type="continuationSeparator" w:id="0">
    <w:p w:rsidR="00394E28" w:rsidRDefault="00394E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CEA" w:rsidRDefault="000061B1" w:rsidP="00992CEA">
    <w:pPr>
      <w:pStyle w:val="Header"/>
    </w:pPr>
    <w:sdt>
      <w:sdtPr>
        <w:alias w:val="Name"/>
        <w:tag w:val="Name"/>
        <w:id w:val="1715923145"/>
        <w:placeholder>
          <w:docPart w:val="B1E6E6ABF951464B8AD8E7BFF18DB282"/>
        </w:placeholder>
        <w:showingPlcHdr/>
        <w:dataBinding w:prefixMappings="xmlns:ns0='http://schemas.microsoft.com/office/2006/coverPageProps' " w:xpath="/ns0:CoverPageProperties[1]/ns0:CompanyAddress[1]" w:storeItemID="{55AF091B-3C7A-41E3-B477-F2FDAA23CFDA}"/>
        <w:text w:multiLine="1"/>
      </w:sdtPr>
      <w:sdtContent>
        <w:r w:rsidR="00992CEA">
          <w:t>[Recipient Name]</w:t>
        </w:r>
      </w:sdtContent>
    </w:sdt>
  </w:p>
  <w:sdt>
    <w:sdtPr>
      <w:alias w:val="Date"/>
      <w:tag w:val="Date"/>
      <w:id w:val="1715923156"/>
      <w:placeholder>
        <w:docPart w:val="BD826D6989B94F07BF19661CDF9D00C1"/>
      </w:placeholder>
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<w:text/>
    </w:sdtPr>
    <w:sdtContent>
      <w:p w:rsidR="00992CEA" w:rsidRDefault="00E344DA" w:rsidP="00992CEA">
        <w:pPr>
          <w:pStyle w:val="Header"/>
        </w:pPr>
        <w:r>
          <w:t>11/02/2017</w:t>
        </w:r>
      </w:p>
    </w:sdtContent>
  </w:sdt>
  <w:p w:rsidR="002F341B" w:rsidRPr="000B7DA8" w:rsidRDefault="002F341B" w:rsidP="00992CEA">
    <w:pPr>
      <w:pStyle w:val="Header"/>
    </w:pPr>
    <w:r>
      <w:t xml:space="preserve">Page </w:t>
    </w:r>
    <w:r w:rsidR="000061B1"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="000061B1" w:rsidRPr="000B7DA8">
      <w:rPr>
        <w:rStyle w:val="PageNumber"/>
      </w:rPr>
      <w:fldChar w:fldCharType="separate"/>
    </w:r>
    <w:r w:rsidR="00992CEA">
      <w:rPr>
        <w:rStyle w:val="PageNumber"/>
        <w:noProof/>
      </w:rPr>
      <w:t>2</w:t>
    </w:r>
    <w:r w:rsidR="000061B1" w:rsidRPr="000B7DA8"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7F04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4E28"/>
    <w:rsid w:val="000061B1"/>
    <w:rsid w:val="000B603F"/>
    <w:rsid w:val="000B7DA8"/>
    <w:rsid w:val="000F2F1D"/>
    <w:rsid w:val="0013733D"/>
    <w:rsid w:val="00165240"/>
    <w:rsid w:val="001B0EB0"/>
    <w:rsid w:val="001C39C4"/>
    <w:rsid w:val="001C3B37"/>
    <w:rsid w:val="001D185A"/>
    <w:rsid w:val="00204EBD"/>
    <w:rsid w:val="0021430B"/>
    <w:rsid w:val="00242649"/>
    <w:rsid w:val="00243596"/>
    <w:rsid w:val="00255735"/>
    <w:rsid w:val="00267CC0"/>
    <w:rsid w:val="00272AE7"/>
    <w:rsid w:val="002F341B"/>
    <w:rsid w:val="00333A3F"/>
    <w:rsid w:val="00394E28"/>
    <w:rsid w:val="003A65CF"/>
    <w:rsid w:val="004029BF"/>
    <w:rsid w:val="00422D2C"/>
    <w:rsid w:val="00452DEA"/>
    <w:rsid w:val="004B5B67"/>
    <w:rsid w:val="00517A98"/>
    <w:rsid w:val="00530AAD"/>
    <w:rsid w:val="00575B10"/>
    <w:rsid w:val="005B2344"/>
    <w:rsid w:val="005F4F00"/>
    <w:rsid w:val="0061751D"/>
    <w:rsid w:val="006308D8"/>
    <w:rsid w:val="00643A94"/>
    <w:rsid w:val="00650B2F"/>
    <w:rsid w:val="006F02C2"/>
    <w:rsid w:val="007334AD"/>
    <w:rsid w:val="007347D7"/>
    <w:rsid w:val="00744147"/>
    <w:rsid w:val="00767097"/>
    <w:rsid w:val="007834BF"/>
    <w:rsid w:val="007C2960"/>
    <w:rsid w:val="007C5AA9"/>
    <w:rsid w:val="007D03C5"/>
    <w:rsid w:val="007F303E"/>
    <w:rsid w:val="00852CDA"/>
    <w:rsid w:val="00876FF3"/>
    <w:rsid w:val="008C0A78"/>
    <w:rsid w:val="009321DF"/>
    <w:rsid w:val="00956F81"/>
    <w:rsid w:val="00981E11"/>
    <w:rsid w:val="00992CEA"/>
    <w:rsid w:val="009A462A"/>
    <w:rsid w:val="009E1724"/>
    <w:rsid w:val="009F2F6E"/>
    <w:rsid w:val="009F34DD"/>
    <w:rsid w:val="00A46190"/>
    <w:rsid w:val="00AE27A5"/>
    <w:rsid w:val="00B26817"/>
    <w:rsid w:val="00B76823"/>
    <w:rsid w:val="00BD0BBB"/>
    <w:rsid w:val="00C833FF"/>
    <w:rsid w:val="00CC2ADC"/>
    <w:rsid w:val="00CE2C65"/>
    <w:rsid w:val="00CF13D7"/>
    <w:rsid w:val="00D12684"/>
    <w:rsid w:val="00D204FE"/>
    <w:rsid w:val="00D27A70"/>
    <w:rsid w:val="00DA6266"/>
    <w:rsid w:val="00E344DA"/>
    <w:rsid w:val="00EA5EAF"/>
    <w:rsid w:val="00F07C74"/>
    <w:rsid w:val="00FD0588"/>
    <w:rsid w:val="00FD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qFormat="1"/>
    <w:lsdException w:name="Signature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2CEA"/>
    <w:pPr>
      <w:spacing w:after="240" w:line="276" w:lineRule="auto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rsid w:val="00992CEA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992CEA"/>
    <w:pPr>
      <w:spacing w:after="0"/>
    </w:pPr>
  </w:style>
  <w:style w:type="paragraph" w:styleId="Date">
    <w:name w:val="Date"/>
    <w:basedOn w:val="Normal"/>
    <w:next w:val="Normal"/>
    <w:qFormat/>
    <w:rsid w:val="00981E11"/>
    <w:pPr>
      <w:spacing w:after="480"/>
    </w:pPr>
  </w:style>
  <w:style w:type="paragraph" w:styleId="Salutation">
    <w:name w:val="Salutation"/>
    <w:basedOn w:val="Normal"/>
    <w:next w:val="Normal"/>
    <w:qFormat/>
    <w:rsid w:val="00852CDA"/>
    <w:pPr>
      <w:spacing w:before="480"/>
    </w:pPr>
  </w:style>
  <w:style w:type="paragraph" w:styleId="Closing">
    <w:name w:val="Closing"/>
    <w:basedOn w:val="Normal"/>
    <w:unhideWhenUsed/>
    <w:qFormat/>
    <w:rsid w:val="00981E11"/>
    <w:pPr>
      <w:spacing w:after="960"/>
    </w:pPr>
  </w:style>
  <w:style w:type="paragraph" w:styleId="Signature">
    <w:name w:val="Signature"/>
    <w:basedOn w:val="Normal"/>
    <w:qFormat/>
    <w:rsid w:val="00992CEA"/>
    <w:pPr>
      <w:spacing w:after="0"/>
    </w:pPr>
  </w:style>
  <w:style w:type="paragraph" w:customStyle="1" w:styleId="ccEnclosure">
    <w:name w:val="cc:/Enclosure"/>
    <w:basedOn w:val="Normal"/>
    <w:semiHidden/>
    <w:unhideWhenUsed/>
    <w:rsid w:val="00CF13D7"/>
    <w:pPr>
      <w:tabs>
        <w:tab w:val="left" w:pos="1440"/>
      </w:tabs>
      <w:spacing w:before="240"/>
      <w:ind w:left="1440" w:hanging="14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92CEA"/>
    <w:pPr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Normal"/>
    <w:semiHidden/>
    <w:unhideWhenUsed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unhideWhenUsed/>
    <w:rsid w:val="000B7DA8"/>
  </w:style>
  <w:style w:type="character" w:styleId="PlaceholderText">
    <w:name w:val="Placeholder Text"/>
    <w:basedOn w:val="DefaultParagraphFont"/>
    <w:uiPriority w:val="99"/>
    <w:semiHidden/>
    <w:rsid w:val="00992CE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jennings\AppData\Roaming\Microsoft\Templates\ApologyPoorSrvc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3961234E5340BD8C9CFD26E27744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70EB0-A486-4704-94E3-B2F821026B41}"/>
      </w:docPartPr>
      <w:docPartBody>
        <w:p w:rsidR="00000000" w:rsidRDefault="00ED2F50">
          <w:pPr>
            <w:pStyle w:val="113961234E5340BD8C9CFD26E2774452"/>
          </w:pPr>
          <w:r>
            <w:t>[Your Name]</w:t>
          </w:r>
        </w:p>
      </w:docPartBody>
    </w:docPart>
    <w:docPart>
      <w:docPartPr>
        <w:name w:val="B4BD929EBB1B44C4A102D57D3758FB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3911ED-B29A-4BBF-9A00-97E8B409C607}"/>
      </w:docPartPr>
      <w:docPartBody>
        <w:p w:rsidR="00000000" w:rsidRDefault="00ED2F50">
          <w:pPr>
            <w:pStyle w:val="B4BD929EBB1B44C4A102D57D3758FBEC"/>
          </w:pPr>
          <w:r>
            <w:t>[Date]</w:t>
          </w:r>
        </w:p>
      </w:docPartBody>
    </w:docPart>
    <w:docPart>
      <w:docPartPr>
        <w:name w:val="E1229B1C41EE44C59AE2E8413A74BE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2C981-72D0-461B-9CA0-D58064EFEEB6}"/>
      </w:docPartPr>
      <w:docPartBody>
        <w:p w:rsidR="00000000" w:rsidRDefault="00ED2F50">
          <w:pPr>
            <w:pStyle w:val="E1229B1C41EE44C59AE2E8413A74BECE"/>
          </w:pPr>
          <w:r w:rsidRPr="00992CEA">
            <w:t>[Your Name]</w:t>
          </w:r>
        </w:p>
      </w:docPartBody>
    </w:docPart>
    <w:docPart>
      <w:docPartPr>
        <w:name w:val="B1E6E6ABF951464B8AD8E7BFF18DB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AE5D4-B1B6-4724-93FA-A66896C93C28}"/>
      </w:docPartPr>
      <w:docPartBody>
        <w:p w:rsidR="00000000" w:rsidRDefault="00ED2F50">
          <w:pPr>
            <w:pStyle w:val="B1E6E6ABF951464B8AD8E7BFF18DB282"/>
          </w:pPr>
          <w:r>
            <w:t>[Recipient Name]</w:t>
          </w:r>
        </w:p>
      </w:docPartBody>
    </w:docPart>
    <w:docPart>
      <w:docPartPr>
        <w:name w:val="BD826D6989B94F07BF19661CDF9D0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88E05-1EB5-4646-AE84-496337DCAA02}"/>
      </w:docPartPr>
      <w:docPartBody>
        <w:p w:rsidR="00000000" w:rsidRDefault="00ED2F50">
          <w:pPr>
            <w:pStyle w:val="BD826D6989B94F07BF19661CDF9D00C1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D2F50"/>
    <w:rsid w:val="00ED2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3961234E5340BD8C9CFD26E2774452">
    <w:name w:val="113961234E5340BD8C9CFD26E2774452"/>
  </w:style>
  <w:style w:type="paragraph" w:customStyle="1" w:styleId="4C0B78471C774CFF8EFBF35750A37D09">
    <w:name w:val="4C0B78471C774CFF8EFBF35750A37D09"/>
  </w:style>
  <w:style w:type="paragraph" w:customStyle="1" w:styleId="F17654BF978D4BE7A2CDAEB774EEF13A">
    <w:name w:val="F17654BF978D4BE7A2CDAEB774EEF13A"/>
  </w:style>
  <w:style w:type="paragraph" w:customStyle="1" w:styleId="B4BD929EBB1B44C4A102D57D3758FBEC">
    <w:name w:val="B4BD929EBB1B44C4A102D57D3758FBEC"/>
  </w:style>
  <w:style w:type="paragraph" w:customStyle="1" w:styleId="847C94C013424CA7B0CEE30A169E2DBD">
    <w:name w:val="847C94C013424CA7B0CEE30A169E2DBD"/>
  </w:style>
  <w:style w:type="paragraph" w:customStyle="1" w:styleId="030DACF45A674120902DD40D3A6ACCAA">
    <w:name w:val="030DACF45A674120902DD40D3A6ACCAA"/>
  </w:style>
  <w:style w:type="paragraph" w:customStyle="1" w:styleId="8F1CC0BD27C04AB88D49740443BD1DC2">
    <w:name w:val="8F1CC0BD27C04AB88D49740443BD1DC2"/>
  </w:style>
  <w:style w:type="paragraph" w:customStyle="1" w:styleId="4FB78BB691C641A087291BF433D75A9F">
    <w:name w:val="4FB78BB691C641A087291BF433D75A9F"/>
  </w:style>
  <w:style w:type="paragraph" w:customStyle="1" w:styleId="0C6D961ADD5942A99CB803CDCFAFF55A">
    <w:name w:val="0C6D961ADD5942A99CB803CDCFAFF55A"/>
  </w:style>
  <w:style w:type="paragraph" w:customStyle="1" w:styleId="0605E8D7F9D2495E8FEA5E0BB5933678">
    <w:name w:val="0605E8D7F9D2495E8FEA5E0BB5933678"/>
  </w:style>
  <w:style w:type="paragraph" w:customStyle="1" w:styleId="E1229B1C41EE44C59AE2E8413A74BECE">
    <w:name w:val="E1229B1C41EE44C59AE2E8413A74BECE"/>
  </w:style>
  <w:style w:type="paragraph" w:customStyle="1" w:styleId="8A87B2A598464EAAAAE5E4526BE411A3">
    <w:name w:val="8A87B2A598464EAAAAE5E4526BE411A3"/>
  </w:style>
  <w:style w:type="paragraph" w:customStyle="1" w:styleId="B1E6E6ABF951464B8AD8E7BFF18DB282">
    <w:name w:val="B1E6E6ABF951464B8AD8E7BFF18DB282"/>
  </w:style>
  <w:style w:type="paragraph" w:customStyle="1" w:styleId="BD826D6989B94F07BF19661CDF9D00C1">
    <w:name w:val="BD826D6989B94F07BF19661CDF9D00C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FF649A2-17AB-4CCD-A0FB-10BCC71378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ApologyPoorSrvc</Template>
  <TotalTime>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Lexington R-V School Dist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Apology for poor service</dc:title>
  <dc:subject>Brad Jennings
Lexington R-V School District
660.232.3420
bjennings@lexington.k12.mo.us</dc:subject>
  <dc:creator>Brad Jennings</dc:creator>
  <cp:lastModifiedBy>Brad Jennings</cp:lastModifiedBy>
  <cp:revision>1</cp:revision>
  <cp:lastPrinted>2002-01-25T00:21:00Z</cp:lastPrinted>
  <dcterms:created xsi:type="dcterms:W3CDTF">2017-11-02T21:36:00Z</dcterms:created>
  <dcterms:modified xsi:type="dcterms:W3CDTF">2017-11-02T21:40:00Z</dcterms:modified>
  <cp:category>11/02/2017</cp:category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TC060860461033</vt:lpwstr>
  </property>
</Properties>
</file>