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315" w:rsidRDefault="00ED5315"/>
    <w:p w:rsidR="00ED5315" w:rsidRDefault="00FF6192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800"/>
                  </w:tblGrid>
                  <w:tr w:rsidR="00ED531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ED5315" w:rsidRDefault="00ED531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ED531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ED5315" w:rsidRDefault="00ED5315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ED5315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ED5315" w:rsidRDefault="00ED5315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ED5315" w:rsidRDefault="00ED5315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sdt>
      <w:sdtPr>
        <w:id w:val="19890522"/>
        <w:placeholder>
          <w:docPart w:val="125D7D8FBC4F4F58B64DFDDE8FAC2E2D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7-11-21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ED5315" w:rsidRDefault="001B4D3E">
          <w:pPr>
            <w:pStyle w:val="DateText"/>
          </w:pPr>
          <w:r>
            <w:t>11/21/2017</w:t>
          </w:r>
        </w:p>
      </w:sdtContent>
    </w:sdt>
    <w:sdt>
      <w:sdtPr>
        <w:id w:val="212564916"/>
        <w:placeholder>
          <w:docPart w:val="376E19D38A19466EACA7686CE501F3C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D5315" w:rsidRDefault="001B4D3E">
          <w:pPr>
            <w:pStyle w:val="SenderAddress"/>
          </w:pPr>
          <w:r>
            <w:t>Robert Stark</w:t>
          </w:r>
        </w:p>
      </w:sdtContent>
    </w:sdt>
    <w:p w:rsidR="00ED5315" w:rsidRDefault="00ED5315">
      <w:pPr>
        <w:pStyle w:val="SenderAddress"/>
      </w:pPr>
    </w:p>
    <w:p w:rsidR="00ED5315" w:rsidRDefault="00ED5315">
      <w:pPr>
        <w:pStyle w:val="SenderAddress"/>
      </w:pPr>
    </w:p>
    <w:p w:rsidR="00ED5315" w:rsidRDefault="001B4D3E">
      <w:pPr>
        <w:pStyle w:val="RecipientAddress"/>
      </w:pPr>
      <w:r>
        <w:t>FCC net neutrality regulation rollback (17-108)</w:t>
      </w:r>
    </w:p>
    <w:p w:rsidR="00ED5315" w:rsidRDefault="00ED5315">
      <w:pPr>
        <w:pStyle w:val="RecipientAddress"/>
      </w:pPr>
    </w:p>
    <w:p w:rsidR="00ED5315" w:rsidRDefault="00337ACD">
      <w:pPr>
        <w:pStyle w:val="Salutation"/>
      </w:pPr>
      <w:r>
        <w:t>FCC-</w:t>
      </w:r>
    </w:p>
    <w:p w:rsidR="001B4D3E" w:rsidRPr="001B4D3E" w:rsidRDefault="001B4D3E" w:rsidP="001B4D3E">
      <w:r>
        <w:t xml:space="preserve">I strongly support the current net neutrality rules and do not support the new proposed changes under the guise of decreased regulatory oversight causing a burden on ISP’s.  Please retain the net neutrality regulations to ensure </w:t>
      </w:r>
      <w:r>
        <w:t>equal</w:t>
      </w:r>
      <w:r>
        <w:t xml:space="preserve"> access to information.</w:t>
      </w:r>
    </w:p>
    <w:p w:rsidR="00ED5315" w:rsidRDefault="001B4D3E">
      <w:pPr>
        <w:pStyle w:val="Closing"/>
      </w:pPr>
      <w:r>
        <w:t>Sincerely-</w:t>
      </w:r>
    </w:p>
    <w:sdt>
      <w:sdtPr>
        <w:id w:val="260286289"/>
        <w:placeholder>
          <w:docPart w:val="3405C1E874404351BED61A4DA6369172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ED5315" w:rsidRDefault="001B4D3E">
          <w:pPr>
            <w:pStyle w:val="Signature"/>
          </w:pPr>
          <w:r>
            <w:t>Robert Stark</w:t>
          </w:r>
        </w:p>
      </w:sdtContent>
    </w:sdt>
    <w:bookmarkStart w:id="0" w:name="_GoBack" w:displacedByCustomXml="prev"/>
    <w:bookmarkEnd w:id="0" w:displacedByCustomXml="prev"/>
    <w:sectPr w:rsidR="00ED5315"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192" w:rsidRDefault="00FF6192">
      <w:pPr>
        <w:spacing w:after="0" w:line="240" w:lineRule="auto"/>
      </w:pPr>
      <w:r>
        <w:separator/>
      </w:r>
    </w:p>
  </w:endnote>
  <w:endnote w:type="continuationSeparator" w:id="0">
    <w:p w:rsidR="00FF6192" w:rsidRDefault="00FF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15" w:rsidRDefault="00FF6192">
    <w:pPr>
      <w:pStyle w:val="Footer"/>
    </w:pPr>
    <w:r>
      <w:rPr>
        <w:noProof/>
      </w:rPr>
      <w:pict>
        <v:rect id="_x0000_s2073" style="position:absolute;margin-left:0;margin-top:0;width:41.85pt;height:9in;z-index:251679744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3" inset=",,8.64pt,10.8pt">
            <w:txbxContent>
              <w:p w:rsidR="00ED5315" w:rsidRDefault="00FF6192">
                <w:pPr>
                  <w:pStyle w:val="GrayText"/>
                </w:pPr>
                <w:sdt>
                  <w:sdtPr>
                    <w:id w:val="23888244"/>
                    <w:placeholder>
                      <w:docPart w:val="293620FAF64A44059CE2578E033E5085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EndPr/>
                  <w:sdtContent>
                    <w:r>
                      <w:rPr>
                        <w:rStyle w:val="PlaceholderText"/>
                      </w:rPr>
                      <w:t>[Type the company name]</w:t>
                    </w:r>
                  </w:sdtContent>
                </w:sdt>
                <w:r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2074" style="position:absolute;margin-left:0;margin-top:0;width:562.05pt;height:743.45pt;z-index:25168076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2072" style="position:absolute;margin-left:0;margin-top:0;width:41pt;height:41pt;z-index:251678720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2" inset="0,0,0,0">
            <w:txbxContent>
              <w:p w:rsidR="00ED5315" w:rsidRDefault="00FF6192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>
                  <w:fldChar w:fldCharType="begin"/>
                </w:r>
                <w:r>
                  <w:instrText xml:space="preserve"> PAGE  \* Arabic  \*</w:instrText>
                </w:r>
                <w:r>
                  <w:instrText xml:space="preserve"> MERGEFORMAT </w:instrText>
                </w:r>
                <w:r>
                  <w:fldChar w:fldCharType="separate"/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15" w:rsidRDefault="00FF6192">
    <w:pPr>
      <w:rPr>
        <w:sz w:val="20"/>
      </w:rPr>
    </w:pPr>
    <w:r>
      <w:rPr>
        <w:noProof/>
        <w:sz w:val="10"/>
        <w:szCs w:val="10"/>
      </w:rPr>
      <w:pict>
        <v:rect id="_x0000_s2077" style="position:absolute;margin-left:-383.3pt;margin-top:0;width:46.85pt;height:9in;z-index:251684864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7" inset=",,8.64pt,10.8pt">
            <w:txbxContent>
              <w:p w:rsidR="00ED5315" w:rsidRDefault="00FF6192">
                <w:pPr>
                  <w:pStyle w:val="GrayText"/>
                </w:pPr>
                <w:sdt>
                  <w:sdtPr>
                    <w:id w:val="805200567"/>
                    <w:placeholder>
                      <w:docPart w:val="E8EE96D5DFA047B8B94C0476713DD051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EndPr/>
                  <w:sdtContent>
                    <w:r>
                      <w:t>[Type the company name]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2076" style="position:absolute;margin-left:0;margin-top:0;width:562.05pt;height:743.45pt;z-index:25168384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2075" style="position:absolute;margin-left:46.25pt;margin-top:0;width:41pt;height:41pt;z-index:25168281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75" inset="0,0,0,0">
            <w:txbxContent>
              <w:p w:rsidR="00ED5315" w:rsidRDefault="00FF6192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r>
                  <w:fldChar w:fldCharType="begin"/>
                </w:r>
                <w:r>
                  <w:instrText xml:space="preserve"> PAGE  \* Arabic  \* MERGEFORMAT </w:instrText>
                </w:r>
                <w:r>
                  <w:fldChar w:fldCharType="separate"/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t>2</w:t>
                </w:r>
                <w:r>
                  <w:rPr>
                    <w:noProof/>
                    <w:color w:val="FFFFFF" w:themeColor="background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page"/>
        </v:oval>
      </w:pict>
    </w:r>
  </w:p>
  <w:p w:rsidR="00ED5315" w:rsidRDefault="00ED5315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315" w:rsidRDefault="00FF6192">
    <w:pPr>
      <w:pStyle w:val="Footer"/>
    </w:pPr>
    <w:r>
      <w:rPr>
        <w:noProof/>
        <w:lang w:eastAsia="en-US" w:bidi="ar-SA"/>
      </w:rPr>
      <w:pict>
        <v:roundrect id="_x0000_s2059" style="position:absolute;margin-left:0;margin-top:0;width:545.6pt;height:751.35pt;z-index:25166848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8" style="position:absolute;margin-left:30.85pt;margin-top:0;width:41pt;height:41pt;z-index:25166745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58" inset="0,0,0,0">
            <w:txbxContent>
              <w:p w:rsidR="00ED5315" w:rsidRDefault="00ED5315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192" w:rsidRDefault="00FF6192">
      <w:pPr>
        <w:spacing w:after="0" w:line="240" w:lineRule="auto"/>
      </w:pPr>
      <w:r>
        <w:separator/>
      </w:r>
    </w:p>
  </w:footnote>
  <w:footnote w:type="continuationSeparator" w:id="0">
    <w:p w:rsidR="00FF6192" w:rsidRDefault="00FF6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D3E"/>
    <w:rsid w:val="001B4D3E"/>
    <w:rsid w:val="00337ACD"/>
    <w:rsid w:val="00ED5315"/>
    <w:rsid w:val="00F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oNotEmbedSmartTags/>
  <w:decimalSymbol w:val="."/>
  <w:listSeparator w:val=","/>
  <w15:docId w15:val="{D8220E16-1D6E-426B-9A45-21A59792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uiPriority w:val="5"/>
    <w:qFormat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pPr>
      <w:spacing w:after="360"/>
      <w:contextualSpacing/>
    </w:pPr>
  </w:style>
  <w:style w:type="paragraph" w:styleId="Signature">
    <w:name w:val="Signature"/>
    <w:basedOn w:val="Normal"/>
    <w:link w:val="SignatureChar"/>
    <w:uiPriority w:val="8"/>
    <w:unhideWhenUsed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Pr>
      <w:rFonts w:asciiTheme="majorHAnsi" w:hAnsiTheme="majorHAnsi"/>
      <w:color w:val="7F7F7F" w:themeColor="text1" w:themeTint="80"/>
      <w:sz w:val="20"/>
      <w:lang w:bidi="ar-SA"/>
    </w:rPr>
  </w:style>
  <w:style w:type="paragraph" w:customStyle="1" w:styleId="HeaderEven">
    <w:name w:val="Header Even"/>
    <w:basedOn w:val="NoSpacing"/>
    <w:qFormat/>
    <w:pPr>
      <w:pBdr>
        <w:bottom w:val="single" w:sz="4" w:space="1" w:color="D34817" w:themeColor="accent1"/>
      </w:pBdr>
    </w:pPr>
    <w:rPr>
      <w:b/>
      <w:color w:val="696464" w:themeColor="text2"/>
      <w:sz w:val="20"/>
      <w:lang w:bidi="ar-SA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Equity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25D7D8FBC4F4F58B64DFDDE8FAC2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E926C-BA87-4D40-86E8-C27BB67D9342}"/>
      </w:docPartPr>
      <w:docPartBody>
        <w:p w:rsidR="00000000" w:rsidRDefault="00767960">
          <w:pPr>
            <w:pStyle w:val="125D7D8FBC4F4F58B64DFDDE8FAC2E2D"/>
          </w:pPr>
          <w:r>
            <w:t>[Pick the date]</w:t>
          </w:r>
        </w:p>
      </w:docPartBody>
    </w:docPart>
    <w:docPart>
      <w:docPartPr>
        <w:name w:val="376E19D38A19466EACA7686CE501F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DA8AE0-A818-49E7-9E60-445964AD9F75}"/>
      </w:docPartPr>
      <w:docPartBody>
        <w:p w:rsidR="00000000" w:rsidRDefault="00767960">
          <w:pPr>
            <w:pStyle w:val="376E19D38A19466EACA7686CE501F3C9"/>
          </w:pPr>
          <w:r>
            <w:t>[Type the sender name]</w:t>
          </w:r>
        </w:p>
      </w:docPartBody>
    </w:docPart>
    <w:docPart>
      <w:docPartPr>
        <w:name w:val="3405C1E874404351BED61A4DA6369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4C820D-85B2-4B8A-9172-46A8E486EE12}"/>
      </w:docPartPr>
      <w:docPartBody>
        <w:p w:rsidR="00000000" w:rsidRDefault="00767960">
          <w:pPr>
            <w:pStyle w:val="3405C1E874404351BED61A4DA6369172"/>
          </w:pPr>
          <w:r>
            <w:t>[Type the sender name]</w:t>
          </w:r>
        </w:p>
      </w:docPartBody>
    </w:docPart>
    <w:docPart>
      <w:docPartPr>
        <w:name w:val="293620FAF64A44059CE2578E033E5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629BA-4671-4C6E-B2C2-8CDD2A24124F}"/>
      </w:docPartPr>
      <w:docPartBody>
        <w:p w:rsidR="00000000" w:rsidRDefault="00767960">
          <w:pPr>
            <w:pStyle w:val="293620FAF64A44059CE2578E033E5085"/>
          </w:pPr>
          <w:r>
            <w:rPr>
              <w:rStyle w:val="PlaceholderText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960"/>
    <w:rsid w:val="0076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5D7D8FBC4F4F58B64DFDDE8FAC2E2D">
    <w:name w:val="125D7D8FBC4F4F58B64DFDDE8FAC2E2D"/>
  </w:style>
  <w:style w:type="paragraph" w:customStyle="1" w:styleId="376E19D38A19466EACA7686CE501F3C9">
    <w:name w:val="376E19D38A19466EACA7686CE501F3C9"/>
  </w:style>
  <w:style w:type="paragraph" w:customStyle="1" w:styleId="C3818B791A5645BABE6B6484D07F454F">
    <w:name w:val="C3818B791A5645BABE6B6484D07F454F"/>
  </w:style>
  <w:style w:type="paragraph" w:customStyle="1" w:styleId="9E5B701C6FFD429682DE83F4A3EE6A53">
    <w:name w:val="9E5B701C6FFD429682DE83F4A3EE6A53"/>
  </w:style>
  <w:style w:type="paragraph" w:customStyle="1" w:styleId="7768052BFD43456BB82D8B1D992C870D">
    <w:name w:val="7768052BFD43456BB82D8B1D992C870D"/>
  </w:style>
  <w:style w:type="paragraph" w:customStyle="1" w:styleId="EC1CEE82819742AF9E4A777F59E8FD57">
    <w:name w:val="EC1CEE82819742AF9E4A777F59E8FD57"/>
  </w:style>
  <w:style w:type="paragraph" w:customStyle="1" w:styleId="B26C91BD8BF24F14A7D30BA6591D882F">
    <w:name w:val="B26C91BD8BF24F14A7D30BA6591D882F"/>
  </w:style>
  <w:style w:type="paragraph" w:customStyle="1" w:styleId="879CCEE721A049158CDEEFE4B001D745">
    <w:name w:val="879CCEE721A049158CDEEFE4B001D745"/>
  </w:style>
  <w:style w:type="paragraph" w:customStyle="1" w:styleId="4C4DC0CA83F543C9AC35C92768C07968">
    <w:name w:val="4C4DC0CA83F543C9AC35C92768C07968"/>
  </w:style>
  <w:style w:type="paragraph" w:customStyle="1" w:styleId="3405C1E874404351BED61A4DA6369172">
    <w:name w:val="3405C1E874404351BED61A4DA636917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BBF8545D70949688FAFB742F97C47CA">
    <w:name w:val="1BBF8545D70949688FAFB742F97C47CA"/>
  </w:style>
  <w:style w:type="paragraph" w:customStyle="1" w:styleId="44FAB8D8BB834D6F98F46F08F601DFA9">
    <w:name w:val="44FAB8D8BB834D6F98F46F08F601DFA9"/>
  </w:style>
  <w:style w:type="paragraph" w:customStyle="1" w:styleId="293620FAF64A44059CE2578E033E5085">
    <w:name w:val="293620FAF64A44059CE2578E033E5085"/>
  </w:style>
  <w:style w:type="paragraph" w:customStyle="1" w:styleId="E8EE96D5DFA047B8B94C0476713DD051">
    <w:name w:val="E8EE96D5DFA047B8B94C0476713DD0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CoverPageProperties xmlns="http://schemas.microsoft.com/office/2006/coverPageProps">
  <PublishDate>2017-11-21T00:00:00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8F547202-00A2-4A49-B304-E7BD7D0351C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F3769-9D31-47DE-85FC-5B130D222FFF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EquityLetter.Dotx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Stark</dc:creator>
  <cp:keywords/>
  <dc:description/>
  <cp:lastModifiedBy>Robert Stark</cp:lastModifiedBy>
  <cp:revision>2</cp:revision>
  <dcterms:created xsi:type="dcterms:W3CDTF">2017-11-21T22:22:00Z</dcterms:created>
  <dcterms:modified xsi:type="dcterms:W3CDTF">2017-11-21T22:29:00Z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