
<file path=[Content_Types].xml><?xml version="1.0" encoding="utf-8"?>
<Types xmlns="http://schemas.openxmlformats.org/package/2006/content-types">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Relationship Id="rId2" Target="docProps/core.xml" Type="http://schemas.openxmlformats.org/package/2006/relationships/metadata/core-properties"></Relationship><Relationship Id="rId3" Target="docProps/app.xml" Type="http://schemas.openxmlformats.org/officeDocument/2006/relationships/extended-properties"></Relationship><Relationship Id="rId4" Target="docProps/custom.xml" Type="http://schemas.openxmlformats.org/officeDocument/2006/relationships/custom-properties"></Relationship></Relationships>
</file>

<file path=word/document.xml><?xml version="1.0" encoding="utf-8"?>
<w:document xmlns:w="http://schemas.openxmlformats.org/wordprocessingml/2006/main" xmlns:m="http://schemas.openxmlformats.org/officeDocument/2006/math" xmlns:r="http://schemas.openxmlformats.org/officeDocument/2006/relationships" xmlns:wp="http://schemas.openxmlformats.org/drawingml/2006/wordprocessingDrawing" xmlns:a="http://schemas.openxmlformats.org/drawingml/2006/main" xmlns:ns6="http://schemas.openxmlformats.org/schemaLibrary/2006/main" xmlns:c="http://schemas.openxmlformats.org/drawingml/2006/chart" xmlns:ns8="http://schemas.openxmlformats.org/drawingml/2006/chartDrawing" xmlns:dgm="http://schemas.openxmlformats.org/drawingml/2006/diagram" xmlns:pic="http://schemas.openxmlformats.org/drawingml/2006/picture" xmlns:ns11="http://schemas.openxmlformats.org/drawingml/2006/spreadsheetDrawing" xmlns:dsp="http://schemas.microsoft.com/office/drawing/2008/diagram" xmlns:ns13="urn:schemas-microsoft-com:office:excel" xmlns:o="urn:schemas-microsoft-com:office:office" xmlns:v="urn:schemas-microsoft-com:vml" xmlns:w10="urn:schemas-microsoft-com:office:word" xmlns:ns17="urn:schemas-microsoft-com:office:powerpoint" xmlns:odx="http://opendope.org/xpaths" xmlns:odc="http://opendope.org/conditions" xmlns:odq="http://opendope.org/questions" xmlns:odi="http://opendope.org/components" xmlns:odgm="http://opendope.org/SmartArt/DataHierarchy" xmlns:ns24="http://schemas.openxmlformats.org/officeDocument/2006/bibliography" xmlns:ns25="http://schemas.openxmlformats.org/drawingml/2006/compatibility" xmlns:ns26="http://schemas.openxmlformats.org/drawingml/2006/lockedCanvas">
  <w:body>
    <w:p>
      <w:pPr/>
      <w:r>
        <w:rPr/>
        <w:t>Equal access to shared information is crucial in the modern world. It allows students to research and synthesize data, lets small businesses check market competition and rates, and keeps Americans of every stripe connected to one another and the world at large. </w:t>
        <w:br/>
      </w:r>
    </w:p>
    <w:p>
      <w:pPr/>
      <w:r>
        <w:rPr/>
        <w:t>To make any of these things -- and more -- a "pay to play" proposition is to disadvantage every one and all of us.</w:t>
        <w:br/>
      </w:r>
    </w:p>
    <w:p>
      <w:pPr/>
      <w:r>
        <w:rPr>
          <w:color w:val="000000"/>
        </w:rPr>
        <w:t>Net neutrality is the only way we can all share in a joint future. Please protect equal access to the internet!</w:t>
        <w:br/>
      </w:r>
    </w:p>
    <w:p/>
    <w:p/>
    <w:p/>
    <w:sectPr>
      <w:pgSz w:code="1" w:h="15840" w:w="12240"/>
      <w:pgMar w:bottom="1440" w:left="1440" w:right="1440" w:top="1440"/>
    </w:sectPr>
  </w:body>
</w:document>
</file>

<file path=word/styles.xml><?xml version="1.0" encoding="utf-8"?>
<w:styles xmlns:w="http://schemas.openxmlformats.org/wordprocessingml/2006/main" xmlns:m="http://schemas.openxmlformats.org/officeDocument/2006/math" xmlns:r="http://schemas.openxmlformats.org/officeDocument/2006/relationships" xmlns:wp="http://schemas.openxmlformats.org/drawingml/2006/wordprocessingDrawing" xmlns:a="http://schemas.openxmlformats.org/drawingml/2006/main" xmlns:ns6="http://schemas.openxmlformats.org/schemaLibrary/2006/main" xmlns:c="http://schemas.openxmlformats.org/drawingml/2006/chart" xmlns:ns8="http://schemas.openxmlformats.org/drawingml/2006/chartDrawing" xmlns:dgm="http://schemas.openxmlformats.org/drawingml/2006/diagram" xmlns:pic="http://schemas.openxmlformats.org/drawingml/2006/picture" xmlns:ns11="http://schemas.openxmlformats.org/drawingml/2006/spreadsheetDrawing" xmlns:dsp="http://schemas.microsoft.com/office/drawing/2008/diagram" xmlns:ns13="urn:schemas-microsoft-com:office:excel" xmlns:o="urn:schemas-microsoft-com:office:office" xmlns:v="urn:schemas-microsoft-com:vml" xmlns:w10="urn:schemas-microsoft-com:office:word" xmlns:ns17="urn:schemas-microsoft-com:office:powerpoint" xmlns:odx="http://opendope.org/xpaths" xmlns:odc="http://opendope.org/conditions" xmlns:odq="http://opendope.org/questions" xmlns:odi="http://opendope.org/components" xmlns:odgm="http://opendope.org/SmartArt/DataHierarchy" xmlns:ns24="http://schemas.openxmlformats.org/officeDocument/2006/bibliography" xmlns:ns25="http://schemas.openxmlformats.org/drawingml/2006/compatibility" xmlns:ns26="http://schemas.openxmlformats.org/drawingml/2006/lockedCanvas">
  <w:docDefaults>
    <w:rPrDefault>
      <w:rPr>
        <w:rFonts w:asciiTheme="minorHAnsi" w:cstheme="minorBidi" w:eastAsiaTheme="minorHAnsi" w:hAnsiTheme="minorHAnsi"/>
        <w:sz w:val="22"/>
        <w:szCs w:val="22"/>
        <w:lang w:bidi="ar-SA" w:eastAsia="en-US" w:val="en-US"/>
      </w:rPr>
    </w:rPrDefault>
    <w:pPrDefault>
      <w:pPr>
        <w:spacing w:after="200" w:line="276" w:lineRule="auto"/>
      </w:pPr>
    </w:pPrDefault>
  </w:docDefaults>
  <w:latentStyles w:count="267" w:defLockedState="false" w:defQFormat="false" w:defSemiHidden="true" w:defUIPriority="99" w:defUnhideWhenUsed="true">
    <w:lsdException w:name="Normal" w:qFormat="true" w:semiHidden="false" w:uiPriority="0" w:unhideWhenUsed="false"/>
    <w:lsdException w:name="heading 1" w:qFormat="true" w:semiHidden="false" w:uiPriority="9" w:unhideWhenUsed="false"/>
    <w:lsdException w:name="heading 2" w:qFormat="true" w:uiPriority="9"/>
    <w:lsdException w:name="heading 3" w:qFormat="true" w:uiPriority="9"/>
    <w:lsdException w:name="heading 4" w:qFormat="true" w:uiPriority="9"/>
    <w:lsdException w:name="Title" w:qFormat="true" w:semiHidden="false" w:uiPriority="10" w:unhideWhenUsed="false"/>
    <w:lsdException w:name="Default Paragraph Font" w:uiPriority="1"/>
    <w:lsdException w:name="Subtitle" w:qFormat="true" w:semiHidden="false" w:uiPriority="11" w:unhideWhenUsed="false"/>
    <w:lsdException w:name="Emphasis" w:qFormat="true" w:semiHidden="false" w:uiPriority="20" w:unhideWhenUsed="false"/>
    <w:lsdException w:name="Table Grid" w:semiHidden="false" w:uiPriority="59" w:unhideWhenUsed="false"/>
  </w:latentStyles>
  <w:style w:default="true" w:styleId="Normal" w:type="paragraph">
    <w:name w:val="Normal"/>
    <w:qFormat/>
    <w:rsid w:val="004A3277"/>
  </w:style>
  <w:style w:styleId="Heading1" w:type="paragraph">
    <w:name w:val="heading 1"/>
    <w:basedOn w:val="Normal"/>
    <w:next w:val="Normal"/>
    <w:link w:val="Heading1Char"/>
    <w:uiPriority w:val="9"/>
    <w:qFormat/>
    <w:rsid w:val="00841CD9"/>
    <w:pPr>
      <w:keepNext/>
      <w:keepLines/>
      <w:spacing w:before="480"/>
      <w:outlineLvl w:val="0"/>
    </w:pPr>
    <w:rPr>
      <w:rFonts w:asciiTheme="majorHAnsi" w:cstheme="majorBidi" w:eastAsiaTheme="majorEastAsia" w:hAnsiTheme="majorHAnsi"/>
      <w:b/>
      <w:bCs/>
      <w:color w:themeColor="accent1" w:themeShade="BF" w:val="365F91"/>
      <w:sz w:val="28"/>
      <w:szCs w:val="28"/>
    </w:rPr>
  </w:style>
  <w:style w:styleId="Heading2" w:type="paragraph">
    <w:name w:val="heading 2"/>
    <w:basedOn w:val="Normal"/>
    <w:next w:val="Normal"/>
    <w:link w:val="Heading2Char"/>
    <w:uiPriority w:val="9"/>
    <w:unhideWhenUsed/>
    <w:qFormat/>
    <w:rsid w:val="00841CD9"/>
    <w:pPr>
      <w:keepNext/>
      <w:keepLines/>
      <w:spacing w:before="200"/>
      <w:outlineLvl w:val="1"/>
    </w:pPr>
    <w:rPr>
      <w:rFonts w:asciiTheme="majorHAnsi" w:cstheme="majorBidi" w:eastAsiaTheme="majorEastAsia" w:hAnsiTheme="majorHAnsi"/>
      <w:b/>
      <w:bCs/>
      <w:color w:themeColor="accent1" w:val="4F81BD"/>
      <w:sz w:val="26"/>
      <w:szCs w:val="26"/>
    </w:rPr>
  </w:style>
  <w:style w:styleId="Heading3" w:type="paragraph">
    <w:name w:val="heading 3"/>
    <w:basedOn w:val="Normal"/>
    <w:next w:val="Normal"/>
    <w:link w:val="Heading3Char"/>
    <w:uiPriority w:val="9"/>
    <w:unhideWhenUsed/>
    <w:qFormat/>
    <w:rsid w:val="00841CD9"/>
    <w:pPr>
      <w:keepNext/>
      <w:keepLines/>
      <w:spacing w:before="200"/>
      <w:outlineLvl w:val="2"/>
    </w:pPr>
    <w:rPr>
      <w:rFonts w:asciiTheme="majorHAnsi" w:cstheme="majorBidi" w:eastAsiaTheme="majorEastAsia" w:hAnsiTheme="majorHAnsi"/>
      <w:b/>
      <w:bCs/>
      <w:color w:themeColor="accent1" w:val="4F81BD"/>
    </w:rPr>
  </w:style>
  <w:style w:styleId="Heading4" w:type="paragraph">
    <w:name w:val="heading 4"/>
    <w:basedOn w:val="Normal"/>
    <w:next w:val="Normal"/>
    <w:link w:val="Heading4Char"/>
    <w:uiPriority w:val="9"/>
    <w:unhideWhenUsed/>
    <w:qFormat/>
    <w:rsid w:val="00841CD9"/>
    <w:pPr>
      <w:keepNext/>
      <w:keepLines/>
      <w:spacing w:before="200"/>
      <w:outlineLvl w:val="3"/>
    </w:pPr>
    <w:rPr>
      <w:rFonts w:asciiTheme="majorHAnsi" w:cstheme="majorBidi" w:eastAsiaTheme="majorEastAsia" w:hAnsiTheme="majorHAnsi"/>
      <w:b/>
      <w:bCs/>
      <w:i/>
      <w:iCs/>
      <w:color w:themeColor="accent1" w:val="4F81BD"/>
    </w:rPr>
  </w:style>
  <w:style w:default="true" w:styleId="DefaultParagraphFont" w:type="character">
    <w:name w:val="Default Paragraph Font"/>
    <w:uiPriority w:val="1"/>
    <w:semiHidden/>
    <w:unhideWhenUsed/>
  </w:style>
  <w:style w:styleId="Header" w:type="paragraph">
    <w:name w:val="header"/>
    <w:basedOn w:val="Normal"/>
    <w:link w:val="HeaderChar"/>
    <w:uiPriority w:val="99"/>
    <w:unhideWhenUsed/>
    <w:rsid w:val="00841CD9"/>
    <w:pPr>
      <w:tabs>
        <w:tab w:pos="4680" w:val="center"/>
        <w:tab w:pos="9360" w:val="right"/>
      </w:tabs>
    </w:pPr>
  </w:style>
  <w:style w:customStyle="true" w:styleId="HeaderChar" w:type="character">
    <w:name w:val="Header Char"/>
    <w:basedOn w:val="DefaultParagraphFont"/>
    <w:link w:val="Header"/>
    <w:uiPriority w:val="99"/>
    <w:rsid w:val="00841CD9"/>
  </w:style>
  <w:style w:customStyle="true" w:styleId="Heading1Char" w:type="character">
    <w:name w:val="Heading 1 Char"/>
    <w:basedOn w:val="DefaultParagraphFont"/>
    <w:link w:val="Heading1"/>
    <w:uiPriority w:val="9"/>
    <w:rsid w:val="00841CD9"/>
    <w:rPr>
      <w:rFonts w:asciiTheme="majorHAnsi" w:cstheme="majorBidi" w:eastAsiaTheme="majorEastAsia" w:hAnsiTheme="majorHAnsi"/>
      <w:b/>
      <w:bCs/>
      <w:color w:themeColor="accent1" w:themeShade="BF" w:val="365F91"/>
      <w:sz w:val="28"/>
      <w:szCs w:val="28"/>
    </w:rPr>
  </w:style>
  <w:style w:customStyle="true" w:styleId="Heading2Char" w:type="character">
    <w:name w:val="Heading 2 Char"/>
    <w:basedOn w:val="DefaultParagraphFont"/>
    <w:link w:val="Heading2"/>
    <w:uiPriority w:val="9"/>
    <w:rsid w:val="00841CD9"/>
    <w:rPr>
      <w:rFonts w:asciiTheme="majorHAnsi" w:cstheme="majorBidi" w:eastAsiaTheme="majorEastAsia" w:hAnsiTheme="majorHAnsi"/>
      <w:b/>
      <w:bCs/>
      <w:color w:themeColor="accent1" w:val="4F81BD"/>
      <w:sz w:val="26"/>
      <w:szCs w:val="26"/>
    </w:rPr>
  </w:style>
  <w:style w:customStyle="true" w:styleId="Heading3Char" w:type="character">
    <w:name w:val="Heading 3 Char"/>
    <w:basedOn w:val="DefaultParagraphFont"/>
    <w:link w:val="Heading3"/>
    <w:uiPriority w:val="9"/>
    <w:rsid w:val="00841CD9"/>
    <w:rPr>
      <w:rFonts w:asciiTheme="majorHAnsi" w:cstheme="majorBidi" w:eastAsiaTheme="majorEastAsia" w:hAnsiTheme="majorHAnsi"/>
      <w:b/>
      <w:bCs/>
      <w:color w:themeColor="accent1" w:val="4F81BD"/>
    </w:rPr>
  </w:style>
  <w:style w:customStyle="true" w:styleId="Heading4Char" w:type="character">
    <w:name w:val="Heading 4 Char"/>
    <w:basedOn w:val="DefaultParagraphFont"/>
    <w:link w:val="Heading4"/>
    <w:uiPriority w:val="9"/>
    <w:rsid w:val="00841CD9"/>
    <w:rPr>
      <w:rFonts w:asciiTheme="majorHAnsi" w:cstheme="majorBidi" w:eastAsiaTheme="majorEastAsia" w:hAnsiTheme="majorHAnsi"/>
      <w:b/>
      <w:bCs/>
      <w:i/>
      <w:iCs/>
      <w:color w:themeColor="accent1" w:val="4F81BD"/>
    </w:rPr>
  </w:style>
  <w:style w:styleId="NormalIndent" w:type="paragraph">
    <w:name w:val="Normal Indent"/>
    <w:basedOn w:val="Normal"/>
    <w:uiPriority w:val="99"/>
    <w:unhideWhenUsed/>
    <w:rsid w:val="00841CD9"/>
    <w:pPr>
      <w:ind w:left="720"/>
    </w:pPr>
  </w:style>
  <w:style w:styleId="Subtitle" w:type="paragraph">
    <w:name w:val="Subtitle"/>
    <w:basedOn w:val="Normal"/>
    <w:next w:val="Normal"/>
    <w:link w:val="SubtitleChar"/>
    <w:uiPriority w:val="11"/>
    <w:qFormat/>
    <w:rsid w:val="00841CD9"/>
    <w:pPr>
      <w:numPr>
        <w:ilvl w:val="1"/>
      </w:numPr>
      <w:ind w:left="86"/>
    </w:pPr>
    <w:rPr>
      <w:rFonts w:asciiTheme="majorHAnsi" w:cstheme="majorBidi" w:eastAsiaTheme="majorEastAsia" w:hAnsiTheme="majorHAnsi"/>
      <w:i/>
      <w:iCs/>
      <w:color w:themeColor="accent1" w:val="4F81BD"/>
      <w:spacing w:val="15"/>
      <w:sz w:val="24"/>
      <w:szCs w:val="24"/>
    </w:rPr>
  </w:style>
  <w:style w:customStyle="true" w:styleId="SubtitleChar" w:type="character">
    <w:name w:val="Subtitle Char"/>
    <w:basedOn w:val="DefaultParagraphFont"/>
    <w:link w:val="Subtitle"/>
    <w:uiPriority w:val="11"/>
    <w:rsid w:val="00841CD9"/>
    <w:rPr>
      <w:rFonts w:asciiTheme="majorHAnsi" w:cstheme="majorBidi" w:eastAsiaTheme="majorEastAsia" w:hAnsiTheme="majorHAnsi"/>
      <w:i/>
      <w:iCs/>
      <w:color w:themeColor="accent1" w:val="4F81BD"/>
      <w:spacing w:val="15"/>
      <w:sz w:val="24"/>
      <w:szCs w:val="24"/>
    </w:rPr>
  </w:style>
  <w:style w:styleId="Title" w:type="paragraph">
    <w:name w:val="Title"/>
    <w:basedOn w:val="Normal"/>
    <w:next w:val="Normal"/>
    <w:link w:val="TitleChar"/>
    <w:uiPriority w:val="10"/>
    <w:qFormat/>
    <w:rsid w:val="00841CD9"/>
    <w:pPr>
      <w:pBdr>
        <w:bottom w:color="4F81BD" w:space="4" w:sz="8" w:themeColor="accent1" w:val="single"/>
      </w:pBdr>
      <w:spacing w:after="300"/>
      <w:contextualSpacing/>
    </w:pPr>
    <w:rPr>
      <w:rFonts w:asciiTheme="majorHAnsi" w:cstheme="majorBidi" w:eastAsiaTheme="majorEastAsia" w:hAnsiTheme="majorHAnsi"/>
      <w:color w:themeColor="text2" w:themeShade="BF" w:val="17365D"/>
      <w:spacing w:val="5"/>
      <w:kern w:val="28"/>
      <w:sz w:val="52"/>
      <w:szCs w:val="52"/>
    </w:rPr>
  </w:style>
  <w:style w:customStyle="true" w:styleId="TitleChar" w:type="character">
    <w:name w:val="Title Char"/>
    <w:basedOn w:val="DefaultParagraphFont"/>
    <w:link w:val="Title"/>
    <w:uiPriority w:val="10"/>
    <w:rsid w:val="00841CD9"/>
    <w:rPr>
      <w:rFonts w:asciiTheme="majorHAnsi" w:cstheme="majorBidi" w:eastAsiaTheme="majorEastAsia" w:hAnsiTheme="majorHAnsi"/>
      <w:color w:themeColor="text2" w:themeShade="BF" w:val="17365D"/>
      <w:spacing w:val="5"/>
      <w:kern w:val="28"/>
      <w:sz w:val="52"/>
      <w:szCs w:val="52"/>
    </w:rPr>
  </w:style>
  <w:style w:styleId="Emphasis" w:type="character">
    <w:name w:val="Emphasis"/>
    <w:basedOn w:val="DefaultParagraphFont"/>
    <w:uiPriority w:val="20"/>
    <w:qFormat/>
    <w:rsid w:val="00D1197D"/>
    <w:rPr>
      <w:i/>
      <w:iCs/>
    </w:rPr>
  </w:style>
  <w:style w:styleId="Hyperlink" w:type="character">
    <w:name w:val="Hyperlink"/>
    <w:basedOn w:val="DefaultParagraphFont"/>
    <w:uiPriority w:val="99"/>
    <w:unhideWhenUsed/>
    <w:rPr>
      <w:color w:themeColor="hyperlink" w:val="0000FF"/>
      <w:u w:val="single"/>
    </w:rPr>
  </w:style>
  <w:style w:styleId="TableGrid" w:type="table">
    <w:name w:val="Table Grid"/>
    <w:basedOn w:val="TableNormal"/>
    <w:uiPriority w:val="59"/>
    <w:pPr>
      <w:spacing w:after="0" w:line="240" w:lineRule="auto"/>
    </w:pPr>
    <w:tblPr>
      <w:tblInd w:type="dxa" w:w="0"/>
      <w:tblBorders>
        <w:top w:color="000000" w:space="0" w:sz="4" w:themeColor="text1" w:val="single"/>
        <w:left w:color="000000" w:space="0" w:sz="4" w:themeColor="text1" w:val="single"/>
        <w:bottom w:color="000000" w:space="0" w:sz="4" w:themeColor="text1" w:val="single"/>
        <w:right w:color="000000" w:space="0" w:sz="4" w:themeColor="text1" w:val="single"/>
        <w:insideH w:color="000000" w:space="0" w:sz="4" w:themeColor="text1" w:val="single"/>
        <w:insideV w:color="000000" w:space="0" w:sz="4" w:themeColor="text1" w:val="single"/>
      </w:tblBorders>
      <w:tblCellMar>
        <w:top w:type="dxa" w:w="0"/>
        <w:left w:type="dxa" w:w="108"/>
        <w:bottom w:type="dxa" w:w="0"/>
        <w:right w:type="dxa" w:w="108"/>
      </w:tblCellMar>
    </w:tblPr>
  </w:style>
  <w:style w:default="true" w:styleId="TableNormal" w:type="table">
    <w:name w:val="Normal Table"/>
    <w:uiPriority w:val="99"/>
    <w:semiHidden/>
    <w:unhideWhenUsed/>
    <w:qFormat/>
    <w:tblPr>
      <w:tblInd w:type="dxa" w:w="0"/>
      <w:tblCellMar>
        <w:top w:type="dxa" w:w="0"/>
        <w:left w:type="dxa" w:w="108"/>
        <w:bottom w:type="dxa" w:w="0"/>
        <w:right w:type="dxa" w:w="108"/>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Relationships>
</file>

<file path=docProps/app.xml><?xml version="1.0" encoding="utf-8"?>
<properties:Properties xmlns:properties="http://schemas.openxmlformats.org/officeDocument/2006/extended-properties" xmlns:vt="http://schemas.openxmlformats.org/officeDocument/2006/docPropsVTypes">
  <properties:AppVersion>2.7</properties:AppVersion>
  <properties:Application>docx4j</properties:Application>
</properties:Properties>
</file>

<file path=docProps/core.xml><?xml version="1.0" encoding="utf-8"?>
<cp:coreProperties xmlns:cp="http://schemas.openxmlformats.org/package/2006/metadata/core-properties" xmlns:dcterms="http://purl.org/dc/terms/" xmlns:dc="http://purl.org/dc/elements/1.1/">
  <dc:creator>docx4j</dc:creator>
  <cp:lastModifiedBy>docx4j</cp:lastModifiedBy>
</cp:coreProperties>
</file>

<file path=docProps/custom.xml><?xml version="1.0" encoding="utf-8"?>
<prop:Properties xmlns:vt="http://schemas.openxmlformats.org/officeDocument/2006/docPropsVTypes" xmlns:prop="http://schemas.openxmlformats.org/officeDocument/2006/custom-properties">
  <prop:property fmtid="{D5CDD505-2E9C-101B-9397-08002B2CF9AE}" name="ContentTypeId" pid="2">
    <vt:lpwstr>0x01010034D2D07E1C911441AAB1B507BCEE86AD</vt:lpwstr>
  </prop:property>
  <prop:property fmtid="{D5CDD505-2E9C-101B-9397-08002B2CF9AE}" name="customicon" pid="3">
    <vt:lpwstr>000</vt:lpwstr>
  </prop:property>
</prop:Properties>
</file>