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Name"/>
        <w:tag w:val="Name"/>
        <w:id w:val="1742123633"/>
        <w:placeholder>
          <w:docPart w:val="80E05C538FA94306B370AD731AB9D47C"/>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21430B" w:rsidRDefault="00F10F40" w:rsidP="00643A94">
          <w:pPr>
            <w:pStyle w:val="Address"/>
          </w:pPr>
          <w:r>
            <w:t>Kevin Miller</w:t>
          </w:r>
        </w:p>
      </w:sdtContent>
    </w:sdt>
    <w:p w:rsidR="00F10F40" w:rsidRDefault="00F10F40" w:rsidP="00643A94">
      <w:pPr>
        <w:pStyle w:val="Address"/>
      </w:pPr>
      <w:r>
        <w:t>1995 E Coalton Road</w:t>
      </w:r>
    </w:p>
    <w:p w:rsidR="00FD5F91" w:rsidRDefault="00F10F40" w:rsidP="00643A94">
      <w:pPr>
        <w:pStyle w:val="Address"/>
      </w:pPr>
      <w:r>
        <w:t>Superior, CO 80027</w:t>
      </w:r>
    </w:p>
    <w:p w:rsidR="00BD0BBB" w:rsidRPr="00BD0BBB" w:rsidRDefault="00FB5E8D" w:rsidP="00BD0BBB">
      <w:pPr>
        <w:pStyle w:val="Date"/>
      </w:pPr>
      <w:r>
        <w:fldChar w:fldCharType="begin"/>
      </w:r>
      <w:r w:rsidR="00487579">
        <w:instrText xml:space="preserve"> CREATEDATE  \@ "MMMM d, yyyy"  \* MERGEFORMAT </w:instrText>
      </w:r>
      <w:r w:rsidR="00F10F40">
        <w:fldChar w:fldCharType="separate"/>
      </w:r>
      <w:r w:rsidR="00F10F40">
        <w:rPr>
          <w:noProof/>
        </w:rPr>
        <w:t>November 22, 2017</w:t>
      </w:r>
      <w:r>
        <w:fldChar w:fldCharType="end"/>
      </w:r>
    </w:p>
    <w:sdt>
      <w:sdtPr>
        <w:alias w:val="Name"/>
        <w:tag w:val="Name"/>
        <w:id w:val="1742123709"/>
        <w:placeholder>
          <w:docPart w:val="8A9DCDB4054A43E6A7CCD9C0F73BF299"/>
        </w:placeholder>
        <w:dataBinding w:prefixMappings="xmlns:ns0='http://schemas.microsoft.com/office/2006/coverPageProps' " w:xpath="/ns0:CoverPageProperties[1]/ns0:CompanyAddress[1]" w:storeItemID="{55AF091B-3C7A-41E3-B477-F2FDAA23CFDA}"/>
        <w:text w:multiLine="1"/>
      </w:sdtPr>
      <w:sdtEndPr/>
      <w:sdtContent>
        <w:p w:rsidR="00A52659" w:rsidRDefault="00F10F40" w:rsidP="00A52659">
          <w:pPr>
            <w:pStyle w:val="Address"/>
          </w:pPr>
          <w:r>
            <w:t>Mignon Clyburn</w:t>
          </w:r>
        </w:p>
      </w:sdtContent>
    </w:sdt>
    <w:p w:rsidR="00D27A70" w:rsidRDefault="00D27A70" w:rsidP="00A52659">
      <w:pPr>
        <w:pStyle w:val="Salutation"/>
      </w:pPr>
      <w:r>
        <w:t>Dear</w:t>
      </w:r>
      <w:r w:rsidR="00A52659">
        <w:t xml:space="preserve"> </w:t>
      </w:r>
      <w:sdt>
        <w:sdtPr>
          <w:alias w:val="Name"/>
          <w:tag w:val="Name"/>
          <w:id w:val="1742123784"/>
          <w:placeholder>
            <w:docPart w:val="FBA070FFDB034A0B9F25CBCBBFB0AA2F"/>
          </w:placeholder>
          <w:dataBinding w:prefixMappings="xmlns:ns0='http://schemas.microsoft.com/office/2006/coverPageProps' " w:xpath="/ns0:CoverPageProperties[1]/ns0:CompanyAddress[1]" w:storeItemID="{55AF091B-3C7A-41E3-B477-F2FDAA23CFDA}"/>
          <w:text w:multiLine="1"/>
        </w:sdtPr>
        <w:sdtEndPr/>
        <w:sdtContent>
          <w:r w:rsidR="00F10F40">
            <w:t>Mignon Clyburn</w:t>
          </w:r>
        </w:sdtContent>
      </w:sdt>
      <w:r>
        <w:t>:</w:t>
      </w:r>
    </w:p>
    <w:sdt>
      <w:sdtPr>
        <w:id w:val="1742123815"/>
        <w:placeholder>
          <w:docPart w:val="A048773D61364C359F26A760F04FAA50"/>
        </w:placeholder>
        <w:text/>
      </w:sdtPr>
      <w:sdtEndPr/>
      <w:sdtContent>
        <w:p w:rsidR="00A52659" w:rsidRDefault="00F10F40" w:rsidP="00F10F40">
          <w:r>
            <w:t>I have been an American citizen since the moment I took my first breath, and I have always been taught that this country touts the ideals of freedom, and justice.  When I hear that the FCC is planning on tearing apart our freedom to data and knowledge, I am appalled.  It is undoubtedly un-American to restrict the usage of the Internet to those who can “afford it”.  The government’s main purpose is to serve the people, and this proposal is doing the exact opposite.  This is not the way to carry forward with American policies, and I hope that you can see just how terrible this idea is.  The only people this will help are the ones who already have too much money in their wallets.  We cannot let our country fail its citizens any further.</w:t>
          </w:r>
        </w:p>
      </w:sdtContent>
    </w:sdt>
    <w:p w:rsidR="00FD5F91" w:rsidRDefault="00D27A70" w:rsidP="00FD5F91">
      <w:pPr>
        <w:pStyle w:val="Closing"/>
      </w:pPr>
      <w:r>
        <w:t>Sincerely,</w:t>
      </w:r>
    </w:p>
    <w:sdt>
      <w:sdtPr>
        <w:alias w:val="Name"/>
        <w:tag w:val="Name"/>
        <w:id w:val="1742123842"/>
        <w:placeholder>
          <w:docPart w:val="968CE9BCAF4743D28542B30B130F250B"/>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A52659" w:rsidRDefault="00F10F40" w:rsidP="00A52659">
          <w:r>
            <w:t>Kevin Miller</w:t>
          </w:r>
        </w:p>
      </w:sdtContent>
    </w:sdt>
    <w:sectPr w:rsidR="00A52659" w:rsidSect="00A52659">
      <w:headerReference w:type="default" r:id="rId9"/>
      <w:pgSz w:w="12240" w:h="15840" w:code="1"/>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F40" w:rsidRDefault="00F10F40">
      <w:r>
        <w:separator/>
      </w:r>
    </w:p>
  </w:endnote>
  <w:endnote w:type="continuationSeparator" w:id="0">
    <w:p w:rsidR="00F10F40" w:rsidRDefault="00F1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F40" w:rsidRDefault="00F10F40">
      <w:r>
        <w:separator/>
      </w:r>
    </w:p>
  </w:footnote>
  <w:footnote w:type="continuationSeparator" w:id="0">
    <w:p w:rsidR="00F10F40" w:rsidRDefault="00F1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Name"/>
      <w:tag w:val="Name"/>
      <w:id w:val="1742123843"/>
      <w:placeholder/>
      <w:dataBinding w:prefixMappings="xmlns:ns0='http://schemas.microsoft.com/office/2006/coverPageProps' " w:xpath="/ns0:CoverPageProperties[1]/ns0:CompanyAddress[1]" w:storeItemID="{55AF091B-3C7A-41E3-B477-F2FDAA23CFDA}"/>
      <w:text w:multiLine="1"/>
    </w:sdtPr>
    <w:sdtEndPr/>
    <w:sdtContent>
      <w:p w:rsidR="00A52659" w:rsidRDefault="00F10F40" w:rsidP="00A52659">
        <w:pPr>
          <w:pStyle w:val="Header"/>
        </w:pPr>
        <w:r>
          <w:t>Mignon Clyburn</w:t>
        </w:r>
      </w:p>
    </w:sdtContent>
  </w:sdt>
  <w:p w:rsidR="00A52659" w:rsidRDefault="00F10F40" w:rsidP="00A52659">
    <w:pPr>
      <w:pStyle w:val="Header"/>
    </w:pPr>
    <w:sdt>
      <w:sdtPr>
        <w:alias w:val="Date"/>
        <w:tag w:val="Date"/>
        <w:id w:val="1742123845"/>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A52659">
          <w:t>[Date]</w:t>
        </w:r>
      </w:sdtContent>
    </w:sdt>
  </w:p>
  <w:p w:rsidR="00487579" w:rsidRPr="000B7DA8" w:rsidRDefault="00487579" w:rsidP="00A52659">
    <w:pPr>
      <w:pStyle w:val="Header"/>
    </w:pPr>
    <w:r>
      <w:t xml:space="preserve">Page </w:t>
    </w:r>
    <w:r w:rsidR="00FB5E8D" w:rsidRPr="000B7DA8">
      <w:rPr>
        <w:rStyle w:val="PageNumber"/>
      </w:rPr>
      <w:fldChar w:fldCharType="begin"/>
    </w:r>
    <w:r w:rsidRPr="000B7DA8">
      <w:rPr>
        <w:rStyle w:val="PageNumber"/>
      </w:rPr>
      <w:instrText>PAGE</w:instrText>
    </w:r>
    <w:r w:rsidR="00FB5E8D" w:rsidRPr="000B7DA8">
      <w:rPr>
        <w:rStyle w:val="PageNumber"/>
      </w:rPr>
      <w:fldChar w:fldCharType="separate"/>
    </w:r>
    <w:r w:rsidR="00F10F40">
      <w:rPr>
        <w:rStyle w:val="PageNumber"/>
        <w:noProof/>
      </w:rPr>
      <w:t>2</w:t>
    </w:r>
    <w:r w:rsidR="00FB5E8D"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036E6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2858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5256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F44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0489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40"/>
    <w:rsid w:val="000B7DA8"/>
    <w:rsid w:val="000F2F1D"/>
    <w:rsid w:val="00105B65"/>
    <w:rsid w:val="0013733D"/>
    <w:rsid w:val="00165240"/>
    <w:rsid w:val="001B0EB0"/>
    <w:rsid w:val="001C39C4"/>
    <w:rsid w:val="001C3B37"/>
    <w:rsid w:val="001D185A"/>
    <w:rsid w:val="00204EBD"/>
    <w:rsid w:val="0021430B"/>
    <w:rsid w:val="00255735"/>
    <w:rsid w:val="00267CC0"/>
    <w:rsid w:val="00272AE7"/>
    <w:rsid w:val="002F341B"/>
    <w:rsid w:val="00333A3F"/>
    <w:rsid w:val="003A65CF"/>
    <w:rsid w:val="003F5E79"/>
    <w:rsid w:val="004029BF"/>
    <w:rsid w:val="00422D2C"/>
    <w:rsid w:val="00452DEA"/>
    <w:rsid w:val="00487579"/>
    <w:rsid w:val="004B0F26"/>
    <w:rsid w:val="004B5B67"/>
    <w:rsid w:val="004C0DEC"/>
    <w:rsid w:val="00517A98"/>
    <w:rsid w:val="00530AAD"/>
    <w:rsid w:val="00575B10"/>
    <w:rsid w:val="005822F6"/>
    <w:rsid w:val="005B2344"/>
    <w:rsid w:val="005F4F00"/>
    <w:rsid w:val="0061751D"/>
    <w:rsid w:val="006308D8"/>
    <w:rsid w:val="00643A94"/>
    <w:rsid w:val="00650B2F"/>
    <w:rsid w:val="006F02C2"/>
    <w:rsid w:val="007334AD"/>
    <w:rsid w:val="007347D7"/>
    <w:rsid w:val="00744147"/>
    <w:rsid w:val="00767097"/>
    <w:rsid w:val="007834BF"/>
    <w:rsid w:val="007C2960"/>
    <w:rsid w:val="007D03C5"/>
    <w:rsid w:val="007F303E"/>
    <w:rsid w:val="00852CDA"/>
    <w:rsid w:val="00876FF3"/>
    <w:rsid w:val="008C0A78"/>
    <w:rsid w:val="009321DF"/>
    <w:rsid w:val="00956F81"/>
    <w:rsid w:val="00981E11"/>
    <w:rsid w:val="009A462A"/>
    <w:rsid w:val="009E1724"/>
    <w:rsid w:val="009F2F6E"/>
    <w:rsid w:val="009F34DD"/>
    <w:rsid w:val="00A46190"/>
    <w:rsid w:val="00A52659"/>
    <w:rsid w:val="00AE27A5"/>
    <w:rsid w:val="00B26817"/>
    <w:rsid w:val="00B56492"/>
    <w:rsid w:val="00B76823"/>
    <w:rsid w:val="00BD0BBB"/>
    <w:rsid w:val="00C833FF"/>
    <w:rsid w:val="00CC2ADC"/>
    <w:rsid w:val="00CE2C65"/>
    <w:rsid w:val="00CF13D7"/>
    <w:rsid w:val="00D12684"/>
    <w:rsid w:val="00D27A70"/>
    <w:rsid w:val="00EA5EAF"/>
    <w:rsid w:val="00F07C74"/>
    <w:rsid w:val="00F10F40"/>
    <w:rsid w:val="00FB5E8D"/>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E04546-1B71-4C0A-A023-B0999964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659"/>
    <w:pPr>
      <w:spacing w:after="240" w:line="276" w:lineRule="auto"/>
    </w:pPr>
    <w:rPr>
      <w:rFonts w:asciiTheme="minorHAnsi" w:hAnsiTheme="minorHAnsi"/>
      <w:sz w:val="24"/>
      <w:szCs w:val="24"/>
    </w:rPr>
  </w:style>
  <w:style w:type="paragraph" w:styleId="Heading1">
    <w:name w:val="heading 1"/>
    <w:basedOn w:val="Normal"/>
    <w:next w:val="Normal"/>
    <w:rsid w:val="003F5E7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A5265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A5265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A52659"/>
    <w:pPr>
      <w:tabs>
        <w:tab w:val="center" w:pos="4320"/>
        <w:tab w:val="right" w:pos="8640"/>
      </w:tabs>
      <w:spacing w:after="480"/>
      <w:contextualSpacing/>
    </w:pPr>
  </w:style>
  <w:style w:type="paragraph" w:styleId="Footer">
    <w:name w:val="footer"/>
    <w:basedOn w:val="Normal"/>
    <w:semiHidden/>
    <w:unhideWhenUsed/>
    <w:rsid w:val="00CF13D7"/>
    <w:pPr>
      <w:tabs>
        <w:tab w:val="center" w:pos="4320"/>
        <w:tab w:val="right" w:pos="8640"/>
      </w:tabs>
    </w:pPr>
  </w:style>
  <w:style w:type="character" w:styleId="PageNumber">
    <w:name w:val="page number"/>
    <w:basedOn w:val="DefaultParagraphFont"/>
    <w:semiHidden/>
    <w:unhideWhenUsed/>
    <w:rsid w:val="000B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ke\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E05C538FA94306B370AD731AB9D47C"/>
        <w:category>
          <w:name w:val="General"/>
          <w:gallery w:val="placeholder"/>
        </w:category>
        <w:types>
          <w:type w:val="bbPlcHdr"/>
        </w:types>
        <w:behaviors>
          <w:behavior w:val="content"/>
        </w:behaviors>
        <w:guid w:val="{11B601A4-CFA7-4F0C-B7B2-39BBBD39D402}"/>
      </w:docPartPr>
      <w:docPartBody>
        <w:p w:rsidR="00000000" w:rsidRDefault="0086212E">
          <w:pPr>
            <w:pStyle w:val="80E05C538FA94306B370AD731AB9D47C"/>
          </w:pPr>
          <w:r>
            <w:t>[Your Name]</w:t>
          </w:r>
        </w:p>
      </w:docPartBody>
    </w:docPart>
    <w:docPart>
      <w:docPartPr>
        <w:name w:val="8A9DCDB4054A43E6A7CCD9C0F73BF299"/>
        <w:category>
          <w:name w:val="General"/>
          <w:gallery w:val="placeholder"/>
        </w:category>
        <w:types>
          <w:type w:val="bbPlcHdr"/>
        </w:types>
        <w:behaviors>
          <w:behavior w:val="content"/>
        </w:behaviors>
        <w:guid w:val="{EEA25F6D-645A-401E-897C-331E656A98E4}"/>
      </w:docPartPr>
      <w:docPartBody>
        <w:p w:rsidR="00000000" w:rsidRDefault="0086212E">
          <w:pPr>
            <w:pStyle w:val="8A9DCDB4054A43E6A7CCD9C0F73BF299"/>
          </w:pPr>
          <w:r>
            <w:t>[Recipient Name]</w:t>
          </w:r>
        </w:p>
      </w:docPartBody>
    </w:docPart>
    <w:docPart>
      <w:docPartPr>
        <w:name w:val="FBA070FFDB034A0B9F25CBCBBFB0AA2F"/>
        <w:category>
          <w:name w:val="General"/>
          <w:gallery w:val="placeholder"/>
        </w:category>
        <w:types>
          <w:type w:val="bbPlcHdr"/>
        </w:types>
        <w:behaviors>
          <w:behavior w:val="content"/>
        </w:behaviors>
        <w:guid w:val="{3529A2AB-AFAB-43A1-A4C5-9EB4172A78C5}"/>
      </w:docPartPr>
      <w:docPartBody>
        <w:p w:rsidR="00000000" w:rsidRDefault="0086212E">
          <w:pPr>
            <w:pStyle w:val="FBA070FFDB034A0B9F25CBCBBFB0AA2F"/>
          </w:pPr>
          <w:r>
            <w:t>[Recipient Name]</w:t>
          </w:r>
        </w:p>
      </w:docPartBody>
    </w:docPart>
    <w:docPart>
      <w:docPartPr>
        <w:name w:val="A048773D61364C359F26A760F04FAA50"/>
        <w:category>
          <w:name w:val="General"/>
          <w:gallery w:val="placeholder"/>
        </w:category>
        <w:types>
          <w:type w:val="bbPlcHdr"/>
        </w:types>
        <w:behaviors>
          <w:behavior w:val="content"/>
        </w:behaviors>
        <w:guid w:val="{77F52CE0-6042-4ED3-B987-81F573C23AA3}"/>
      </w:docPartPr>
      <w:docPartBody>
        <w:p w:rsidR="0086212E" w:rsidRPr="00B56492" w:rsidRDefault="0086212E" w:rsidP="00A52659">
          <w:r w:rsidRPr="00B56492">
            <w:t>I am a long-time resident of our city, and I am writing to express my concern about recent discussion and the pending decision to remove the trees along the Main Street corridor. I understand that the decision is being considered to enable street widening that will accommodat</w:t>
          </w:r>
          <w:r>
            <w:t>e increasingly heavier traffic.</w:t>
          </w:r>
        </w:p>
        <w:p w:rsidR="0086212E" w:rsidRPr="00B56492" w:rsidRDefault="0086212E" w:rsidP="00A52659">
          <w:r w:rsidRPr="00B56492">
            <w:t>However, I do not believe that the benefits of widening Main Street for more traffic compare favorably to the benefits of keeping the trees. Consider:  Trees make for a more natural, less artificial, and therefore less stressful, environment. The sight and sound of traffic, on the other hand, are not pleasant, and can leave us feeling more stressed. Furthermore, it is well known that trees improve air quality; leaves filter the air we breathe, absorb pollution, and give off oxygen. It is also well known that traffic gives off myriad pollutants that decrease air quality.</w:t>
          </w:r>
        </w:p>
        <w:p w:rsidR="0086212E" w:rsidRPr="00B56492" w:rsidRDefault="0086212E" w:rsidP="00A52659">
          <w:r w:rsidRPr="00B56492">
            <w:t>It would seem that widening our roads would bring increased growth, and thus a better economy, to our city. However, consider that trees bring energy savings by moderating heat in commercial areas, and that landscaping with trees increases property values. Traffic, on the other hand, will increase energy costs by increasing temperatures and air pollution, and will decrea</w:t>
          </w:r>
          <w:r>
            <w:t>se surrounding property values.</w:t>
          </w:r>
        </w:p>
        <w:p w:rsidR="00000000" w:rsidRDefault="0086212E">
          <w:pPr>
            <w:pStyle w:val="A048773D61364C359F26A760F04FAA50"/>
          </w:pPr>
          <w:r w:rsidRPr="00B56492">
            <w:t>Are these tradeoffs that we really want to make? I am looking forward to your response</w:t>
          </w:r>
          <w:r>
            <w:t>.</w:t>
          </w:r>
        </w:p>
      </w:docPartBody>
    </w:docPart>
    <w:docPart>
      <w:docPartPr>
        <w:name w:val="968CE9BCAF4743D28542B30B130F250B"/>
        <w:category>
          <w:name w:val="General"/>
          <w:gallery w:val="placeholder"/>
        </w:category>
        <w:types>
          <w:type w:val="bbPlcHdr"/>
        </w:types>
        <w:behaviors>
          <w:behavior w:val="content"/>
        </w:behaviors>
        <w:guid w:val="{4E2B3A1A-7B4A-4929-962B-D6DA7E55CC7E}"/>
      </w:docPartPr>
      <w:docPartBody>
        <w:p w:rsidR="00000000" w:rsidRDefault="0086212E">
          <w:pPr>
            <w:pStyle w:val="968CE9BCAF4743D28542B30B130F250B"/>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E05C538FA94306B370AD731AB9D47C">
    <w:name w:val="80E05C538FA94306B370AD731AB9D47C"/>
  </w:style>
  <w:style w:type="paragraph" w:customStyle="1" w:styleId="CCBA54782F044FE4A94C18282DE92BFA">
    <w:name w:val="CCBA54782F044FE4A94C18282DE92BFA"/>
  </w:style>
  <w:style w:type="paragraph" w:customStyle="1" w:styleId="73A29135244E441192F5BD13145772DC">
    <w:name w:val="73A29135244E441192F5BD13145772DC"/>
  </w:style>
  <w:style w:type="paragraph" w:customStyle="1" w:styleId="F3660C6A7AB14FA48F2CB44F83BC58AF">
    <w:name w:val="F3660C6A7AB14FA48F2CB44F83BC58AF"/>
  </w:style>
  <w:style w:type="paragraph" w:customStyle="1" w:styleId="8A9DCDB4054A43E6A7CCD9C0F73BF299">
    <w:name w:val="8A9DCDB4054A43E6A7CCD9C0F73BF299"/>
  </w:style>
  <w:style w:type="paragraph" w:customStyle="1" w:styleId="0F74DAD4D0804975B14A85F2CA83C076">
    <w:name w:val="0F74DAD4D0804975B14A85F2CA83C076"/>
  </w:style>
  <w:style w:type="paragraph" w:customStyle="1" w:styleId="1DAC13843BDD496FAA2DAEA302A9DD6E">
    <w:name w:val="1DAC13843BDD496FAA2DAEA302A9DD6E"/>
  </w:style>
  <w:style w:type="paragraph" w:customStyle="1" w:styleId="DE51CA1AB6F8499D9E0250A908C4A3DE">
    <w:name w:val="DE51CA1AB6F8499D9E0250A908C4A3DE"/>
  </w:style>
  <w:style w:type="paragraph" w:customStyle="1" w:styleId="0CDBC4D7454E44ABAAB8AB1136F4EAEA">
    <w:name w:val="0CDBC4D7454E44ABAAB8AB1136F4EAEA"/>
  </w:style>
  <w:style w:type="paragraph" w:customStyle="1" w:styleId="FBA070FFDB034A0B9F25CBCBBFB0AA2F">
    <w:name w:val="FBA070FFDB034A0B9F25CBCBBFB0AA2F"/>
  </w:style>
  <w:style w:type="paragraph" w:customStyle="1" w:styleId="A048773D61364C359F26A760F04FAA50">
    <w:name w:val="A048773D61364C359F26A760F04FAA50"/>
  </w:style>
  <w:style w:type="paragraph" w:customStyle="1" w:styleId="968CE9BCAF4743D28542B30B130F250B">
    <w:name w:val="968CE9BCAF4743D28542B30B130F25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
  <Abstract/>
  <CompanyAddress>Mignon Clyburn</CompanyAddress>
  <CompanyPhone/>
  <CompanyFax/>
  <CompanyEmail/>
</CoverPageProperties>
</file>

<file path=customXml/itemProps1.xml><?xml version="1.0" encoding="utf-8"?>
<ds:datastoreItem xmlns:ds="http://schemas.openxmlformats.org/officeDocument/2006/customXml" ds:itemID="{BEF8D124-ACF6-44A1-9392-B27A54466539}">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Template>
  <TotalTime>5</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Expression of concern to official</vt:lpstr>
    </vt:vector>
  </TitlesOfParts>
  <Company/>
  <LinksUpToDate>false</LinksUpToDate>
  <CharactersWithSpaces>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concern to official</dc:title>
  <dc:subject>Kevin Miller</dc:subject>
  <dc:creator>Kevin Miller</dc:creator>
  <cp:keywords/>
  <cp:lastModifiedBy>Kevin Miller</cp:lastModifiedBy>
  <cp:revision>1</cp:revision>
  <cp:lastPrinted>2002-01-25T00:21:00Z</cp:lastPrinted>
  <dcterms:created xsi:type="dcterms:W3CDTF">2017-11-22T16:13:00Z</dcterms:created>
  <dcterms:modified xsi:type="dcterms:W3CDTF">2017-11-22T16:18:00Z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TC060891821033</vt:lpwstr>
  </property>
</Properties>
</file>